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623" w:rsidRDefault="00BF0E01" w:rsidP="00774623">
      <w:pPr>
        <w:ind w:firstLine="0"/>
        <w:jc w:val="right"/>
        <w:rPr>
          <w:rFonts w:cs="Times New Roman"/>
          <w:bCs/>
          <w:szCs w:val="24"/>
        </w:rPr>
      </w:pPr>
      <w:r>
        <w:rPr>
          <w:rFonts w:cs="Times New Roman"/>
          <w:bCs/>
          <w:szCs w:val="24"/>
        </w:rPr>
        <w:t>Утверждены</w:t>
      </w:r>
    </w:p>
    <w:p w:rsidR="00774623" w:rsidRDefault="00BF0E01" w:rsidP="00774623">
      <w:pPr>
        <w:ind w:firstLine="0"/>
        <w:jc w:val="right"/>
        <w:rPr>
          <w:rFonts w:cs="Times New Roman"/>
          <w:bCs/>
          <w:szCs w:val="24"/>
        </w:rPr>
      </w:pPr>
      <w:r>
        <w:rPr>
          <w:rFonts w:cs="Times New Roman"/>
          <w:bCs/>
          <w:szCs w:val="24"/>
        </w:rPr>
        <w:t>решением</w:t>
      </w:r>
      <w:r w:rsidR="00774623">
        <w:rPr>
          <w:rFonts w:cs="Times New Roman"/>
          <w:bCs/>
          <w:szCs w:val="24"/>
        </w:rPr>
        <w:t xml:space="preserve"> Совета депутатов</w:t>
      </w:r>
    </w:p>
    <w:p w:rsidR="00774623" w:rsidRDefault="00774623" w:rsidP="00774623">
      <w:pPr>
        <w:ind w:firstLine="0"/>
        <w:jc w:val="right"/>
        <w:rPr>
          <w:rFonts w:cs="Times New Roman"/>
          <w:bCs/>
          <w:szCs w:val="24"/>
        </w:rPr>
      </w:pPr>
      <w:r>
        <w:rPr>
          <w:rFonts w:cs="Times New Roman"/>
          <w:bCs/>
          <w:szCs w:val="24"/>
        </w:rPr>
        <w:t>Воскресенского муниципального района</w:t>
      </w:r>
    </w:p>
    <w:p w:rsidR="00774623" w:rsidRDefault="00774623" w:rsidP="00774623">
      <w:pPr>
        <w:ind w:firstLine="0"/>
        <w:jc w:val="right"/>
        <w:rPr>
          <w:rFonts w:cs="Times New Roman"/>
          <w:bCs/>
          <w:szCs w:val="24"/>
        </w:rPr>
      </w:pPr>
      <w:r>
        <w:rPr>
          <w:rFonts w:cs="Times New Roman"/>
          <w:bCs/>
          <w:szCs w:val="24"/>
        </w:rPr>
        <w:t>Московской области</w:t>
      </w:r>
    </w:p>
    <w:p w:rsidR="00BF0E01" w:rsidRDefault="00BF0E01" w:rsidP="00774623">
      <w:pPr>
        <w:ind w:firstLine="0"/>
        <w:jc w:val="right"/>
        <w:rPr>
          <w:rFonts w:cs="Times New Roman"/>
          <w:bCs/>
          <w:szCs w:val="24"/>
        </w:rPr>
      </w:pPr>
      <w:r>
        <w:rPr>
          <w:rFonts w:cs="Times New Roman"/>
          <w:bCs/>
          <w:szCs w:val="24"/>
        </w:rPr>
        <w:t>от 29.01.2016 № 286/22 «</w:t>
      </w:r>
      <w:r w:rsidRPr="00BF0E01">
        <w:rPr>
          <w:rFonts w:cs="Times New Roman"/>
          <w:bCs/>
          <w:szCs w:val="24"/>
        </w:rPr>
        <w:t xml:space="preserve">О Правилах землепользования </w:t>
      </w:r>
    </w:p>
    <w:p w:rsidR="00BF0E01" w:rsidRDefault="00BF0E01" w:rsidP="00774623">
      <w:pPr>
        <w:ind w:firstLine="0"/>
        <w:jc w:val="right"/>
        <w:rPr>
          <w:rFonts w:cs="Times New Roman"/>
          <w:bCs/>
          <w:szCs w:val="24"/>
        </w:rPr>
      </w:pPr>
      <w:r w:rsidRPr="00BF0E01">
        <w:rPr>
          <w:rFonts w:cs="Times New Roman"/>
          <w:bCs/>
          <w:szCs w:val="24"/>
        </w:rPr>
        <w:t xml:space="preserve">и застройки части территории городского поселения Воскресенск </w:t>
      </w:r>
    </w:p>
    <w:p w:rsidR="00BF0E01" w:rsidRDefault="00BF0E01" w:rsidP="00774623">
      <w:pPr>
        <w:ind w:firstLine="0"/>
        <w:jc w:val="right"/>
        <w:rPr>
          <w:rFonts w:cs="Times New Roman"/>
          <w:bCs/>
          <w:szCs w:val="24"/>
        </w:rPr>
      </w:pPr>
      <w:r w:rsidRPr="00BF0E01">
        <w:rPr>
          <w:rFonts w:cs="Times New Roman"/>
          <w:bCs/>
          <w:szCs w:val="24"/>
        </w:rPr>
        <w:t>Воскресенского муниципального района Московской области</w:t>
      </w:r>
      <w:r>
        <w:rPr>
          <w:rFonts w:cs="Times New Roman"/>
          <w:bCs/>
          <w:szCs w:val="24"/>
        </w:rPr>
        <w:t>»</w:t>
      </w:r>
    </w:p>
    <w:p w:rsidR="00FC0313" w:rsidRDefault="00FC0313" w:rsidP="00FC0313">
      <w:pPr>
        <w:shd w:val="clear" w:color="auto" w:fill="FFFFFF"/>
        <w:tabs>
          <w:tab w:val="left" w:pos="8334"/>
        </w:tabs>
        <w:ind w:right="-37"/>
        <w:contextualSpacing/>
        <w:rPr>
          <w:rFonts w:cs="Times New Roman"/>
          <w:bCs/>
          <w:szCs w:val="24"/>
        </w:rPr>
      </w:pPr>
    </w:p>
    <w:p w:rsidR="00BF0E01" w:rsidRDefault="00BF0E01" w:rsidP="00FC0313">
      <w:pPr>
        <w:shd w:val="clear" w:color="auto" w:fill="FFFFFF"/>
        <w:tabs>
          <w:tab w:val="left" w:pos="8334"/>
        </w:tabs>
        <w:ind w:right="-37"/>
        <w:contextualSpacing/>
        <w:rPr>
          <w:rFonts w:cs="Times New Roman"/>
          <w:bCs/>
          <w:szCs w:val="24"/>
        </w:rPr>
      </w:pPr>
    </w:p>
    <w:p w:rsidR="00BF0E01" w:rsidRPr="00BF0E01" w:rsidRDefault="00BF0E01" w:rsidP="00BF0E01">
      <w:pPr>
        <w:shd w:val="clear" w:color="auto" w:fill="FFFFFF"/>
        <w:tabs>
          <w:tab w:val="left" w:pos="8334"/>
        </w:tabs>
        <w:ind w:right="-37" w:firstLine="0"/>
        <w:contextualSpacing/>
        <w:jc w:val="center"/>
        <w:rPr>
          <w:rFonts w:cs="Times New Roman"/>
          <w:b/>
          <w:bCs/>
          <w:szCs w:val="24"/>
        </w:rPr>
      </w:pPr>
      <w:r w:rsidRPr="00BF0E01">
        <w:rPr>
          <w:rFonts w:cs="Times New Roman"/>
          <w:b/>
          <w:bCs/>
          <w:szCs w:val="24"/>
        </w:rPr>
        <w:t>Правила землепользования и застройки части территории городского поселения Воскресенск Воскресенского муниципального района Московской области</w:t>
      </w:r>
    </w:p>
    <w:p w:rsidR="00BF0E01" w:rsidRDefault="00BF0E01" w:rsidP="00FC0313">
      <w:pPr>
        <w:shd w:val="clear" w:color="auto" w:fill="FFFFFF"/>
        <w:tabs>
          <w:tab w:val="left" w:pos="8334"/>
        </w:tabs>
        <w:ind w:right="-37"/>
        <w:contextualSpacing/>
        <w:rPr>
          <w:rFonts w:cs="Times New Roman"/>
          <w:b/>
          <w:bCs/>
          <w:szCs w:val="24"/>
        </w:rPr>
      </w:pPr>
      <w:bookmarkStart w:id="0" w:name="_GoBack"/>
      <w:bookmarkEnd w:id="0"/>
    </w:p>
    <w:p w:rsidR="00BF0E01" w:rsidRPr="00973BCE" w:rsidRDefault="00BF0E01" w:rsidP="00FC0313">
      <w:pPr>
        <w:shd w:val="clear" w:color="auto" w:fill="FFFFFF"/>
        <w:tabs>
          <w:tab w:val="left" w:pos="8334"/>
        </w:tabs>
        <w:ind w:right="-37"/>
        <w:contextualSpacing/>
        <w:rPr>
          <w:rFonts w:cs="Times New Roman"/>
          <w:b/>
          <w:bCs/>
          <w:szCs w:val="24"/>
        </w:rPr>
      </w:pPr>
    </w:p>
    <w:bookmarkStart w:id="1" w:name="_Toc432755040" w:displacedByCustomXml="next"/>
    <w:sdt>
      <w:sdtPr>
        <w:rPr>
          <w:rFonts w:ascii="Times New Roman" w:eastAsiaTheme="minorEastAsia" w:hAnsi="Times New Roman" w:cstheme="minorBidi"/>
          <w:b w:val="0"/>
          <w:bCs w:val="0"/>
          <w:color w:val="auto"/>
          <w:sz w:val="24"/>
          <w:szCs w:val="22"/>
        </w:rPr>
        <w:id w:val="180100173"/>
        <w:docPartObj>
          <w:docPartGallery w:val="Table of Contents"/>
          <w:docPartUnique/>
        </w:docPartObj>
      </w:sdtPr>
      <w:sdtContent>
        <w:p w:rsidR="00D94699" w:rsidRDefault="00774623" w:rsidP="00774623">
          <w:pPr>
            <w:pStyle w:val="aff7"/>
            <w:tabs>
              <w:tab w:val="center" w:pos="4819"/>
              <w:tab w:val="left" w:pos="5245"/>
            </w:tabs>
            <w:spacing w:before="0"/>
            <w:ind w:firstLine="0"/>
            <w:rPr>
              <w:noProof/>
            </w:rPr>
          </w:pPr>
          <w:r>
            <w:rPr>
              <w:rFonts w:ascii="Times New Roman" w:eastAsiaTheme="minorEastAsia" w:hAnsi="Times New Roman" w:cstheme="minorBidi"/>
              <w:b w:val="0"/>
              <w:bCs w:val="0"/>
              <w:color w:val="auto"/>
              <w:sz w:val="24"/>
              <w:szCs w:val="22"/>
            </w:rPr>
            <w:tab/>
          </w:r>
          <w:r w:rsidR="005F4352" w:rsidRPr="005F4352">
            <w:rPr>
              <w:rFonts w:ascii="Times New Roman" w:hAnsi="Times New Roman" w:cs="Times New Roman"/>
              <w:color w:val="auto"/>
              <w:sz w:val="24"/>
              <w:szCs w:val="24"/>
            </w:rPr>
            <w:t>Оглавление</w:t>
          </w:r>
          <w:r w:rsidR="002A5B9F" w:rsidRPr="002A5B9F">
            <w:fldChar w:fldCharType="begin"/>
          </w:r>
          <w:r w:rsidR="005F4352">
            <w:instrText xml:space="preserve"> TOC \o "1-3" \h \z \u </w:instrText>
          </w:r>
          <w:r w:rsidR="002A5B9F" w:rsidRPr="002A5B9F">
            <w:fldChar w:fldCharType="separate"/>
          </w:r>
        </w:p>
        <w:p w:rsidR="00D94699" w:rsidRDefault="002A5B9F">
          <w:pPr>
            <w:pStyle w:val="35"/>
            <w:rPr>
              <w:rFonts w:asciiTheme="minorHAnsi" w:hAnsiTheme="minorHAnsi"/>
              <w:noProof/>
              <w:sz w:val="22"/>
            </w:rPr>
          </w:pPr>
          <w:hyperlink w:anchor="_Toc440968630" w:history="1">
            <w:r w:rsidR="00D94699" w:rsidRPr="00566EF9">
              <w:rPr>
                <w:rStyle w:val="a5"/>
                <w:noProof/>
              </w:rPr>
              <w:t xml:space="preserve">Часть </w:t>
            </w:r>
            <w:r w:rsidR="00D94699" w:rsidRPr="00566EF9">
              <w:rPr>
                <w:rStyle w:val="a5"/>
                <w:noProof/>
                <w:lang w:val="en-US"/>
              </w:rPr>
              <w:t>I</w:t>
            </w:r>
            <w:r w:rsidR="00D94699" w:rsidRPr="00566EF9">
              <w:rPr>
                <w:rStyle w:val="a5"/>
                <w:noProof/>
              </w:rPr>
              <w:t>. Порядок применения правил землепользования и застройки и внесения в них изменений</w:t>
            </w:r>
            <w:r w:rsidR="00D94699">
              <w:rPr>
                <w:noProof/>
                <w:webHidden/>
              </w:rPr>
              <w:tab/>
            </w:r>
            <w:r>
              <w:rPr>
                <w:noProof/>
                <w:webHidden/>
              </w:rPr>
              <w:fldChar w:fldCharType="begin"/>
            </w:r>
            <w:r w:rsidR="00D94699">
              <w:rPr>
                <w:noProof/>
                <w:webHidden/>
              </w:rPr>
              <w:instrText xml:space="preserve"> PAGEREF _Toc440968630 \h </w:instrText>
            </w:r>
            <w:r>
              <w:rPr>
                <w:noProof/>
                <w:webHidden/>
              </w:rPr>
            </w:r>
            <w:r>
              <w:rPr>
                <w:noProof/>
                <w:webHidden/>
              </w:rPr>
              <w:fldChar w:fldCharType="separate"/>
            </w:r>
            <w:r w:rsidR="003D0469">
              <w:rPr>
                <w:noProof/>
                <w:webHidden/>
              </w:rPr>
              <w:t>4</w:t>
            </w:r>
            <w:r>
              <w:rPr>
                <w:noProof/>
                <w:webHidden/>
              </w:rPr>
              <w:fldChar w:fldCharType="end"/>
            </w:r>
          </w:hyperlink>
        </w:p>
        <w:p w:rsidR="00D94699" w:rsidRDefault="002A5B9F">
          <w:pPr>
            <w:pStyle w:val="35"/>
            <w:rPr>
              <w:rFonts w:asciiTheme="minorHAnsi" w:hAnsiTheme="minorHAnsi"/>
              <w:noProof/>
              <w:sz w:val="22"/>
            </w:rPr>
          </w:pPr>
          <w:hyperlink w:anchor="_Toc440968631" w:history="1">
            <w:r w:rsidR="00D94699" w:rsidRPr="00566EF9">
              <w:rPr>
                <w:rStyle w:val="a5"/>
                <w:noProof/>
              </w:rPr>
              <w:t>Глава 1. Общие положения</w:t>
            </w:r>
            <w:r w:rsidR="00D94699">
              <w:rPr>
                <w:noProof/>
                <w:webHidden/>
              </w:rPr>
              <w:tab/>
            </w:r>
            <w:r>
              <w:rPr>
                <w:noProof/>
                <w:webHidden/>
              </w:rPr>
              <w:fldChar w:fldCharType="begin"/>
            </w:r>
            <w:r w:rsidR="00D94699">
              <w:rPr>
                <w:noProof/>
                <w:webHidden/>
              </w:rPr>
              <w:instrText xml:space="preserve"> PAGEREF _Toc440968631 \h </w:instrText>
            </w:r>
            <w:r>
              <w:rPr>
                <w:noProof/>
                <w:webHidden/>
              </w:rPr>
            </w:r>
            <w:r>
              <w:rPr>
                <w:noProof/>
                <w:webHidden/>
              </w:rPr>
              <w:fldChar w:fldCharType="separate"/>
            </w:r>
            <w:r w:rsidR="003D0469">
              <w:rPr>
                <w:noProof/>
                <w:webHidden/>
              </w:rPr>
              <w:t>4</w:t>
            </w:r>
            <w:r>
              <w:rPr>
                <w:noProof/>
                <w:webHidden/>
              </w:rPr>
              <w:fldChar w:fldCharType="end"/>
            </w:r>
          </w:hyperlink>
        </w:p>
        <w:p w:rsidR="00D94699" w:rsidRDefault="002A5B9F">
          <w:pPr>
            <w:pStyle w:val="35"/>
            <w:rPr>
              <w:rFonts w:asciiTheme="minorHAnsi" w:hAnsiTheme="minorHAnsi"/>
              <w:noProof/>
              <w:sz w:val="22"/>
            </w:rPr>
          </w:pPr>
          <w:hyperlink w:anchor="_Toc440968632" w:history="1">
            <w:r w:rsidR="00D94699" w:rsidRPr="00566EF9">
              <w:rPr>
                <w:rStyle w:val="a5"/>
                <w:noProof/>
              </w:rPr>
              <w:t>Статья 1. Назначение и содержание Правил землепользования и застройки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_Toc440968632 \h </w:instrText>
            </w:r>
            <w:r>
              <w:rPr>
                <w:noProof/>
                <w:webHidden/>
              </w:rPr>
            </w:r>
            <w:r>
              <w:rPr>
                <w:noProof/>
                <w:webHidden/>
              </w:rPr>
              <w:fldChar w:fldCharType="separate"/>
            </w:r>
            <w:r w:rsidR="003D0469">
              <w:rPr>
                <w:noProof/>
                <w:webHidden/>
              </w:rPr>
              <w:t>4</w:t>
            </w:r>
            <w:r>
              <w:rPr>
                <w:noProof/>
                <w:webHidden/>
              </w:rPr>
              <w:fldChar w:fldCharType="end"/>
            </w:r>
          </w:hyperlink>
        </w:p>
        <w:p w:rsidR="00D94699" w:rsidRDefault="002A5B9F">
          <w:pPr>
            <w:pStyle w:val="35"/>
            <w:rPr>
              <w:rFonts w:asciiTheme="minorHAnsi" w:hAnsiTheme="minorHAnsi"/>
              <w:noProof/>
              <w:sz w:val="22"/>
            </w:rPr>
          </w:pPr>
          <w:hyperlink w:anchor="_Toc440968633" w:history="1">
            <w:r w:rsidR="00D94699" w:rsidRPr="00566EF9">
              <w:rPr>
                <w:rStyle w:val="a5"/>
                <w:noProof/>
              </w:rPr>
              <w:t>Статья 2. Открытость и доступность информации о землепользовании и застройке</w:t>
            </w:r>
            <w:r w:rsidR="00D94699">
              <w:rPr>
                <w:noProof/>
                <w:webHidden/>
              </w:rPr>
              <w:tab/>
            </w:r>
            <w:r>
              <w:rPr>
                <w:noProof/>
                <w:webHidden/>
              </w:rPr>
              <w:fldChar w:fldCharType="begin"/>
            </w:r>
            <w:r w:rsidR="00D94699">
              <w:rPr>
                <w:noProof/>
                <w:webHidden/>
              </w:rPr>
              <w:instrText xml:space="preserve"> PAGEREF _Toc440968633 \h </w:instrText>
            </w:r>
            <w:r>
              <w:rPr>
                <w:noProof/>
                <w:webHidden/>
              </w:rPr>
            </w:r>
            <w:r>
              <w:rPr>
                <w:noProof/>
                <w:webHidden/>
              </w:rPr>
              <w:fldChar w:fldCharType="separate"/>
            </w:r>
            <w:r w:rsidR="003D0469">
              <w:rPr>
                <w:noProof/>
                <w:webHidden/>
              </w:rPr>
              <w:t>5</w:t>
            </w:r>
            <w:r>
              <w:rPr>
                <w:noProof/>
                <w:webHidden/>
              </w:rPr>
              <w:fldChar w:fldCharType="end"/>
            </w:r>
          </w:hyperlink>
        </w:p>
        <w:p w:rsidR="00D94699" w:rsidRDefault="002A5B9F">
          <w:pPr>
            <w:pStyle w:val="35"/>
            <w:rPr>
              <w:rFonts w:asciiTheme="minorHAnsi" w:hAnsiTheme="minorHAnsi"/>
              <w:noProof/>
              <w:sz w:val="22"/>
            </w:rPr>
          </w:pPr>
          <w:hyperlink w:anchor="_Toc440968634" w:history="1">
            <w:r w:rsidR="00D94699" w:rsidRPr="00566EF9">
              <w:rPr>
                <w:rStyle w:val="a5"/>
                <w:noProof/>
              </w:rPr>
              <w:t>Статья3. Права, возникшие до введения в действие Правил</w:t>
            </w:r>
            <w:r w:rsidR="00D94699">
              <w:rPr>
                <w:noProof/>
                <w:webHidden/>
              </w:rPr>
              <w:tab/>
            </w:r>
            <w:r>
              <w:rPr>
                <w:noProof/>
                <w:webHidden/>
              </w:rPr>
              <w:fldChar w:fldCharType="begin"/>
            </w:r>
            <w:r w:rsidR="00D94699">
              <w:rPr>
                <w:noProof/>
                <w:webHidden/>
              </w:rPr>
              <w:instrText xml:space="preserve"> PAGEREF _Toc440968634 \h </w:instrText>
            </w:r>
            <w:r>
              <w:rPr>
                <w:noProof/>
                <w:webHidden/>
              </w:rPr>
            </w:r>
            <w:r>
              <w:rPr>
                <w:noProof/>
                <w:webHidden/>
              </w:rPr>
              <w:fldChar w:fldCharType="separate"/>
            </w:r>
            <w:r w:rsidR="003D0469">
              <w:rPr>
                <w:noProof/>
                <w:webHidden/>
              </w:rPr>
              <w:t>5</w:t>
            </w:r>
            <w:r>
              <w:rPr>
                <w:noProof/>
                <w:webHidden/>
              </w:rPr>
              <w:fldChar w:fldCharType="end"/>
            </w:r>
          </w:hyperlink>
        </w:p>
        <w:p w:rsidR="00D94699" w:rsidRDefault="002A5B9F">
          <w:pPr>
            <w:pStyle w:val="35"/>
            <w:rPr>
              <w:rFonts w:asciiTheme="minorHAnsi" w:hAnsiTheme="minorHAnsi"/>
              <w:noProof/>
              <w:sz w:val="22"/>
            </w:rPr>
          </w:pPr>
          <w:hyperlink w:anchor="_Toc440968635" w:history="1">
            <w:r w:rsidR="00D94699" w:rsidRPr="00566EF9">
              <w:rPr>
                <w:rStyle w:val="a5"/>
                <w:noProof/>
              </w:rPr>
              <w:t>Статья 4. Особые условия</w:t>
            </w:r>
            <w:r w:rsidR="00D94699">
              <w:rPr>
                <w:noProof/>
                <w:webHidden/>
              </w:rPr>
              <w:tab/>
            </w:r>
            <w:r>
              <w:rPr>
                <w:noProof/>
                <w:webHidden/>
              </w:rPr>
              <w:fldChar w:fldCharType="begin"/>
            </w:r>
            <w:r w:rsidR="00D94699">
              <w:rPr>
                <w:noProof/>
                <w:webHidden/>
              </w:rPr>
              <w:instrText xml:space="preserve"> PAGEREF _Toc440968635 \h </w:instrText>
            </w:r>
            <w:r>
              <w:rPr>
                <w:noProof/>
                <w:webHidden/>
              </w:rPr>
            </w:r>
            <w:r>
              <w:rPr>
                <w:noProof/>
                <w:webHidden/>
              </w:rPr>
              <w:fldChar w:fldCharType="separate"/>
            </w:r>
            <w:r w:rsidR="003D0469">
              <w:rPr>
                <w:noProof/>
                <w:webHidden/>
              </w:rPr>
              <w:t>6</w:t>
            </w:r>
            <w:r>
              <w:rPr>
                <w:noProof/>
                <w:webHidden/>
              </w:rPr>
              <w:fldChar w:fldCharType="end"/>
            </w:r>
          </w:hyperlink>
        </w:p>
        <w:p w:rsidR="00D94699" w:rsidRDefault="002A5B9F">
          <w:pPr>
            <w:pStyle w:val="35"/>
            <w:rPr>
              <w:noProof/>
            </w:rPr>
          </w:pPr>
          <w:hyperlink w:anchor="_Toc440968636" w:history="1">
            <w:r w:rsidR="00D94699" w:rsidRPr="00566EF9">
              <w:rPr>
                <w:rStyle w:val="a5"/>
                <w:noProof/>
              </w:rPr>
              <w:t>Глава 2. Общие положения о регулировании Правительством Московской области, центральными исполнительными органами государственной власти Московской области, органами местного самоуправления Воскресенского муниципального района, городского поселения Воскресенск Воскресенского муниципального района Московской области землепользования и застройки городского поселения Воскресенск Воскресенского муниципального района</w:t>
            </w:r>
            <w:r w:rsidR="00D94699">
              <w:rPr>
                <w:noProof/>
                <w:webHidden/>
              </w:rPr>
              <w:tab/>
            </w:r>
            <w:r>
              <w:rPr>
                <w:noProof/>
                <w:webHidden/>
              </w:rPr>
              <w:fldChar w:fldCharType="begin"/>
            </w:r>
            <w:r w:rsidR="00D94699">
              <w:rPr>
                <w:noProof/>
                <w:webHidden/>
              </w:rPr>
              <w:instrText xml:space="preserve"> PAGEREF _Toc440968636 \h </w:instrText>
            </w:r>
            <w:r>
              <w:rPr>
                <w:noProof/>
                <w:webHidden/>
              </w:rPr>
            </w:r>
            <w:r>
              <w:rPr>
                <w:noProof/>
                <w:webHidden/>
              </w:rPr>
              <w:fldChar w:fldCharType="separate"/>
            </w:r>
            <w:r w:rsidR="003D0469">
              <w:rPr>
                <w:noProof/>
                <w:webHidden/>
              </w:rPr>
              <w:t>6</w:t>
            </w:r>
            <w:r>
              <w:rPr>
                <w:noProof/>
                <w:webHidden/>
              </w:rPr>
              <w:fldChar w:fldCharType="end"/>
            </w:r>
          </w:hyperlink>
        </w:p>
        <w:p w:rsidR="00F126E7" w:rsidRDefault="00F126E7" w:rsidP="00F126E7">
          <w:pPr>
            <w:ind w:firstLine="0"/>
          </w:pPr>
          <w:r>
            <w:t>Статья 5.</w:t>
          </w:r>
          <w:r w:rsidRPr="00F126E7">
            <w:t>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Воскресенск Воскресенского муниципального района Московской области</w:t>
          </w:r>
          <w:r>
            <w:t>…………………………………6</w:t>
          </w:r>
        </w:p>
        <w:p w:rsidR="00F126E7" w:rsidRPr="00F126E7" w:rsidRDefault="00F126E7" w:rsidP="00F126E7">
          <w:pPr>
            <w:ind w:firstLine="0"/>
          </w:pPr>
          <w:r>
            <w:t>Статья 6.</w:t>
          </w:r>
          <w:r w:rsidRPr="00F126E7">
            <w:t>Полномочия органов местного самоуправления в сфере регулирования землепользования и застройки Воскресенского муниципального района Московской области</w:t>
          </w:r>
          <w:r>
            <w:t>…………………………………………………………………………………………….....7</w:t>
          </w:r>
        </w:p>
        <w:p w:rsidR="00D94699" w:rsidRDefault="002A5B9F">
          <w:pPr>
            <w:pStyle w:val="35"/>
            <w:rPr>
              <w:rFonts w:asciiTheme="minorHAnsi" w:hAnsiTheme="minorHAnsi"/>
              <w:noProof/>
              <w:sz w:val="22"/>
            </w:rPr>
          </w:pPr>
          <w:hyperlink w:anchor="_Toc440968637" w:history="1">
            <w:r w:rsidR="00D94699" w:rsidRPr="00566EF9">
              <w:rPr>
                <w:rStyle w:val="a5"/>
                <w:noProof/>
              </w:rPr>
              <w:t>Статья 7. Полномочия органов местного самоуправления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_Toc440968637 \h </w:instrText>
            </w:r>
            <w:r>
              <w:rPr>
                <w:noProof/>
                <w:webHidden/>
              </w:rPr>
            </w:r>
            <w:r>
              <w:rPr>
                <w:noProof/>
                <w:webHidden/>
              </w:rPr>
              <w:fldChar w:fldCharType="separate"/>
            </w:r>
            <w:r w:rsidR="003D0469">
              <w:rPr>
                <w:noProof/>
                <w:webHidden/>
              </w:rPr>
              <w:t>9</w:t>
            </w:r>
            <w:r>
              <w:rPr>
                <w:noProof/>
                <w:webHidden/>
              </w:rPr>
              <w:fldChar w:fldCharType="end"/>
            </w:r>
          </w:hyperlink>
        </w:p>
        <w:p w:rsidR="00D94699" w:rsidRDefault="002A5B9F">
          <w:pPr>
            <w:pStyle w:val="35"/>
            <w:rPr>
              <w:rFonts w:asciiTheme="minorHAnsi" w:hAnsiTheme="minorHAnsi"/>
              <w:noProof/>
              <w:sz w:val="22"/>
            </w:rPr>
          </w:pPr>
          <w:hyperlink w:anchor="_Toc440968638" w:history="1">
            <w:r w:rsidR="00D94699" w:rsidRPr="00566EF9">
              <w:rPr>
                <w:rStyle w:val="a5"/>
                <w:noProof/>
              </w:rPr>
              <w:t xml:space="preserve">Статья 8. Комиссия по </w:t>
            </w:r>
            <w:r w:rsidR="00D94699" w:rsidRPr="00566EF9">
              <w:rPr>
                <w:rStyle w:val="a5"/>
                <w:iCs/>
                <w:noProof/>
              </w:rPr>
              <w:t xml:space="preserve">подготовке проекта правил </w:t>
            </w:r>
            <w:r w:rsidR="00D94699" w:rsidRPr="00566EF9">
              <w:rPr>
                <w:rStyle w:val="a5"/>
                <w:noProof/>
              </w:rPr>
              <w:t>землепользования и застройки</w:t>
            </w:r>
            <w:r w:rsidR="00D94699">
              <w:rPr>
                <w:noProof/>
                <w:webHidden/>
              </w:rPr>
              <w:tab/>
            </w:r>
            <w:r>
              <w:rPr>
                <w:noProof/>
                <w:webHidden/>
              </w:rPr>
              <w:fldChar w:fldCharType="begin"/>
            </w:r>
            <w:r w:rsidR="00D94699">
              <w:rPr>
                <w:noProof/>
                <w:webHidden/>
              </w:rPr>
              <w:instrText xml:space="preserve"> PAGEREF _Toc440968638 \h </w:instrText>
            </w:r>
            <w:r>
              <w:rPr>
                <w:noProof/>
                <w:webHidden/>
              </w:rPr>
            </w:r>
            <w:r>
              <w:rPr>
                <w:noProof/>
                <w:webHidden/>
              </w:rPr>
              <w:fldChar w:fldCharType="separate"/>
            </w:r>
            <w:r w:rsidR="003D0469">
              <w:rPr>
                <w:noProof/>
                <w:webHidden/>
              </w:rPr>
              <w:t>9</w:t>
            </w:r>
            <w:r>
              <w:rPr>
                <w:noProof/>
                <w:webHidden/>
              </w:rPr>
              <w:fldChar w:fldCharType="end"/>
            </w:r>
          </w:hyperlink>
        </w:p>
        <w:p w:rsidR="00D94699" w:rsidRDefault="002A5B9F">
          <w:pPr>
            <w:pStyle w:val="35"/>
            <w:rPr>
              <w:rFonts w:asciiTheme="minorHAnsi" w:hAnsiTheme="minorHAnsi"/>
              <w:noProof/>
              <w:sz w:val="22"/>
            </w:rPr>
          </w:pPr>
          <w:hyperlink w:anchor="_Toc440968639" w:history="1">
            <w:r w:rsidR="00D94699" w:rsidRPr="00566EF9">
              <w:rPr>
                <w:rStyle w:val="a5"/>
                <w:noProof/>
              </w:rPr>
              <w:t>Статья 9. Землепользование и застройка земельных участков на территории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_Toc440968639 \h </w:instrText>
            </w:r>
            <w:r>
              <w:rPr>
                <w:noProof/>
                <w:webHidden/>
              </w:rPr>
            </w:r>
            <w:r>
              <w:rPr>
                <w:noProof/>
                <w:webHidden/>
              </w:rPr>
              <w:fldChar w:fldCharType="separate"/>
            </w:r>
            <w:r w:rsidR="003D0469">
              <w:rPr>
                <w:noProof/>
                <w:webHidden/>
              </w:rPr>
              <w:t>10</w:t>
            </w:r>
            <w:r>
              <w:rPr>
                <w:noProof/>
                <w:webHidden/>
              </w:rPr>
              <w:fldChar w:fldCharType="end"/>
            </w:r>
          </w:hyperlink>
        </w:p>
        <w:p w:rsidR="00D94699" w:rsidRDefault="002A5B9F">
          <w:pPr>
            <w:pStyle w:val="35"/>
            <w:rPr>
              <w:rFonts w:asciiTheme="minorHAnsi" w:hAnsiTheme="minorHAnsi"/>
              <w:noProof/>
              <w:sz w:val="22"/>
            </w:rPr>
          </w:pPr>
          <w:hyperlink w:anchor="_Toc440968640" w:history="1">
            <w:r w:rsidR="00D94699" w:rsidRPr="00566EF9">
              <w:rPr>
                <w:rStyle w:val="a5"/>
                <w:noProof/>
              </w:rPr>
              <w:t>Статья 10. Осуществление строительства и реконструкции объектов капитального строительства на территории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_Toc440968640 \h </w:instrText>
            </w:r>
            <w:r>
              <w:rPr>
                <w:noProof/>
                <w:webHidden/>
              </w:rPr>
            </w:r>
            <w:r>
              <w:rPr>
                <w:noProof/>
                <w:webHidden/>
              </w:rPr>
              <w:fldChar w:fldCharType="separate"/>
            </w:r>
            <w:r w:rsidR="003D0469">
              <w:rPr>
                <w:noProof/>
                <w:webHidden/>
              </w:rPr>
              <w:t>12</w:t>
            </w:r>
            <w:r>
              <w:rPr>
                <w:noProof/>
                <w:webHidden/>
              </w:rPr>
              <w:fldChar w:fldCharType="end"/>
            </w:r>
          </w:hyperlink>
        </w:p>
        <w:p w:rsidR="00D94699" w:rsidRDefault="002A5B9F">
          <w:pPr>
            <w:pStyle w:val="35"/>
            <w:rPr>
              <w:rFonts w:asciiTheme="minorHAnsi" w:hAnsiTheme="minorHAnsi"/>
              <w:noProof/>
              <w:sz w:val="22"/>
            </w:rPr>
          </w:pPr>
          <w:hyperlink w:anchor="_Toc440968641" w:history="1">
            <w:r w:rsidR="00D94699" w:rsidRPr="00566EF9">
              <w:rPr>
                <w:rStyle w:val="a5"/>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94699">
              <w:rPr>
                <w:noProof/>
                <w:webHidden/>
              </w:rPr>
              <w:tab/>
            </w:r>
            <w:r>
              <w:rPr>
                <w:noProof/>
                <w:webHidden/>
              </w:rPr>
              <w:fldChar w:fldCharType="begin"/>
            </w:r>
            <w:r w:rsidR="00D94699">
              <w:rPr>
                <w:noProof/>
                <w:webHidden/>
              </w:rPr>
              <w:instrText xml:space="preserve"> PAGEREF _Toc440968641 \h </w:instrText>
            </w:r>
            <w:r>
              <w:rPr>
                <w:noProof/>
                <w:webHidden/>
              </w:rPr>
            </w:r>
            <w:r>
              <w:rPr>
                <w:noProof/>
                <w:webHidden/>
              </w:rPr>
              <w:fldChar w:fldCharType="separate"/>
            </w:r>
            <w:r w:rsidR="003D0469">
              <w:rPr>
                <w:noProof/>
                <w:webHidden/>
              </w:rPr>
              <w:t>12</w:t>
            </w:r>
            <w:r>
              <w:rPr>
                <w:noProof/>
                <w:webHidden/>
              </w:rPr>
              <w:fldChar w:fldCharType="end"/>
            </w:r>
          </w:hyperlink>
        </w:p>
        <w:p w:rsidR="00D94699" w:rsidRDefault="002A5B9F">
          <w:pPr>
            <w:pStyle w:val="35"/>
            <w:rPr>
              <w:rFonts w:asciiTheme="minorHAnsi" w:hAnsiTheme="minorHAnsi"/>
              <w:noProof/>
              <w:sz w:val="22"/>
            </w:rPr>
          </w:pPr>
          <w:hyperlink w:anchor="_Toc440968642" w:history="1">
            <w:r w:rsidR="00D94699" w:rsidRPr="00566EF9">
              <w:rPr>
                <w:rStyle w:val="a5"/>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D94699">
              <w:rPr>
                <w:noProof/>
                <w:webHidden/>
              </w:rPr>
              <w:tab/>
            </w:r>
            <w:r>
              <w:rPr>
                <w:noProof/>
                <w:webHidden/>
              </w:rPr>
              <w:fldChar w:fldCharType="begin"/>
            </w:r>
            <w:r w:rsidR="00D94699">
              <w:rPr>
                <w:noProof/>
                <w:webHidden/>
              </w:rPr>
              <w:instrText xml:space="preserve"> PAGEREF _Toc440968642 \h </w:instrText>
            </w:r>
            <w:r>
              <w:rPr>
                <w:noProof/>
                <w:webHidden/>
              </w:rPr>
            </w:r>
            <w:r>
              <w:rPr>
                <w:noProof/>
                <w:webHidden/>
              </w:rPr>
              <w:fldChar w:fldCharType="separate"/>
            </w:r>
            <w:r w:rsidR="003D0469">
              <w:rPr>
                <w:noProof/>
                <w:webHidden/>
              </w:rPr>
              <w:t>13</w:t>
            </w:r>
            <w:r>
              <w:rPr>
                <w:noProof/>
                <w:webHidden/>
              </w:rPr>
              <w:fldChar w:fldCharType="end"/>
            </w:r>
          </w:hyperlink>
        </w:p>
        <w:p w:rsidR="00D94699" w:rsidRDefault="002A5B9F">
          <w:pPr>
            <w:pStyle w:val="35"/>
            <w:rPr>
              <w:rFonts w:asciiTheme="minorHAnsi" w:hAnsiTheme="minorHAnsi"/>
              <w:noProof/>
              <w:sz w:val="22"/>
            </w:rPr>
          </w:pPr>
          <w:hyperlink w:anchor="_Toc440968643" w:history="1">
            <w:r w:rsidR="00D94699" w:rsidRPr="00566EF9">
              <w:rPr>
                <w:rStyle w:val="a5"/>
                <w:noProof/>
              </w:rPr>
              <w:t>Глава 3. Положения о порядке организации и проведения публичных слушанийпо вопросам землепользования и застройки на территориигородского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_Toc440968643 \h </w:instrText>
            </w:r>
            <w:r>
              <w:rPr>
                <w:noProof/>
                <w:webHidden/>
              </w:rPr>
            </w:r>
            <w:r>
              <w:rPr>
                <w:noProof/>
                <w:webHidden/>
              </w:rPr>
              <w:fldChar w:fldCharType="separate"/>
            </w:r>
            <w:r w:rsidR="003D0469">
              <w:rPr>
                <w:noProof/>
                <w:webHidden/>
              </w:rPr>
              <w:t>14</w:t>
            </w:r>
            <w:r>
              <w:rPr>
                <w:noProof/>
                <w:webHidden/>
              </w:rPr>
              <w:fldChar w:fldCharType="end"/>
            </w:r>
          </w:hyperlink>
        </w:p>
        <w:p w:rsidR="00D94699" w:rsidRDefault="002A5B9F">
          <w:pPr>
            <w:pStyle w:val="35"/>
            <w:rPr>
              <w:rFonts w:asciiTheme="minorHAnsi" w:hAnsiTheme="minorHAnsi"/>
              <w:noProof/>
              <w:sz w:val="22"/>
            </w:rPr>
          </w:pPr>
          <w:hyperlink w:anchor="_Toc440968644" w:history="1">
            <w:r w:rsidR="00D94699" w:rsidRPr="00566EF9">
              <w:rPr>
                <w:rStyle w:val="a5"/>
                <w:noProof/>
              </w:rPr>
              <w:t>Статья 13. Общие положения о публичных слушаниях</w:t>
            </w:r>
            <w:r w:rsidR="00D94699">
              <w:rPr>
                <w:noProof/>
                <w:webHidden/>
              </w:rPr>
              <w:tab/>
            </w:r>
            <w:r>
              <w:rPr>
                <w:noProof/>
                <w:webHidden/>
              </w:rPr>
              <w:fldChar w:fldCharType="begin"/>
            </w:r>
            <w:r w:rsidR="00D94699">
              <w:rPr>
                <w:noProof/>
                <w:webHidden/>
              </w:rPr>
              <w:instrText xml:space="preserve"> PAGEREF _Toc440968644 \h </w:instrText>
            </w:r>
            <w:r>
              <w:rPr>
                <w:noProof/>
                <w:webHidden/>
              </w:rPr>
            </w:r>
            <w:r>
              <w:rPr>
                <w:noProof/>
                <w:webHidden/>
              </w:rPr>
              <w:fldChar w:fldCharType="separate"/>
            </w:r>
            <w:r w:rsidR="003D0469">
              <w:rPr>
                <w:noProof/>
                <w:webHidden/>
              </w:rPr>
              <w:t>14</w:t>
            </w:r>
            <w:r>
              <w:rPr>
                <w:noProof/>
                <w:webHidden/>
              </w:rPr>
              <w:fldChar w:fldCharType="end"/>
            </w:r>
          </w:hyperlink>
        </w:p>
        <w:p w:rsidR="00D94699" w:rsidRDefault="002A5B9F">
          <w:pPr>
            <w:pStyle w:val="35"/>
            <w:rPr>
              <w:rFonts w:asciiTheme="minorHAnsi" w:hAnsiTheme="minorHAnsi"/>
              <w:noProof/>
              <w:sz w:val="22"/>
            </w:rPr>
          </w:pPr>
          <w:hyperlink w:anchor="_Toc440968645" w:history="1">
            <w:r w:rsidR="00D94699" w:rsidRPr="00566EF9">
              <w:rPr>
                <w:rStyle w:val="a5"/>
                <w:noProof/>
              </w:rPr>
              <w:t>Статья 14. Финансирование публичных слушаний</w:t>
            </w:r>
            <w:r w:rsidR="00D94699">
              <w:rPr>
                <w:noProof/>
                <w:webHidden/>
              </w:rPr>
              <w:tab/>
            </w:r>
            <w:r>
              <w:rPr>
                <w:noProof/>
                <w:webHidden/>
              </w:rPr>
              <w:fldChar w:fldCharType="begin"/>
            </w:r>
            <w:r w:rsidR="00D94699">
              <w:rPr>
                <w:noProof/>
                <w:webHidden/>
              </w:rPr>
              <w:instrText xml:space="preserve"> PAGEREF _Toc440968645 \h </w:instrText>
            </w:r>
            <w:r>
              <w:rPr>
                <w:noProof/>
                <w:webHidden/>
              </w:rPr>
            </w:r>
            <w:r>
              <w:rPr>
                <w:noProof/>
                <w:webHidden/>
              </w:rPr>
              <w:fldChar w:fldCharType="separate"/>
            </w:r>
            <w:r w:rsidR="003D0469">
              <w:rPr>
                <w:noProof/>
                <w:webHidden/>
              </w:rPr>
              <w:t>15</w:t>
            </w:r>
            <w:r>
              <w:rPr>
                <w:noProof/>
                <w:webHidden/>
              </w:rPr>
              <w:fldChar w:fldCharType="end"/>
            </w:r>
          </w:hyperlink>
        </w:p>
        <w:p w:rsidR="00D94699" w:rsidRDefault="002A5B9F">
          <w:pPr>
            <w:pStyle w:val="35"/>
            <w:rPr>
              <w:rFonts w:asciiTheme="minorHAnsi" w:hAnsiTheme="minorHAnsi"/>
              <w:noProof/>
              <w:sz w:val="22"/>
            </w:rPr>
          </w:pPr>
          <w:hyperlink w:anchor="_Toc440968646" w:history="1">
            <w:r w:rsidR="00D94699" w:rsidRPr="00566EF9">
              <w:rPr>
                <w:rStyle w:val="a5"/>
                <w:noProof/>
              </w:rPr>
              <w:t>Статья 15. Особенности проведения публичных слушаний по проекту Правил и внесению в них изменений</w:t>
            </w:r>
            <w:r w:rsidR="00D94699">
              <w:rPr>
                <w:noProof/>
                <w:webHidden/>
              </w:rPr>
              <w:tab/>
            </w:r>
            <w:r>
              <w:rPr>
                <w:noProof/>
                <w:webHidden/>
              </w:rPr>
              <w:fldChar w:fldCharType="begin"/>
            </w:r>
            <w:r w:rsidR="00D94699">
              <w:rPr>
                <w:noProof/>
                <w:webHidden/>
              </w:rPr>
              <w:instrText xml:space="preserve"> PAGEREF _Toc440968646 \h </w:instrText>
            </w:r>
            <w:r>
              <w:rPr>
                <w:noProof/>
                <w:webHidden/>
              </w:rPr>
            </w:r>
            <w:r>
              <w:rPr>
                <w:noProof/>
                <w:webHidden/>
              </w:rPr>
              <w:fldChar w:fldCharType="separate"/>
            </w:r>
            <w:r w:rsidR="003D0469">
              <w:rPr>
                <w:noProof/>
                <w:webHidden/>
              </w:rPr>
              <w:t>16</w:t>
            </w:r>
            <w:r>
              <w:rPr>
                <w:noProof/>
                <w:webHidden/>
              </w:rPr>
              <w:fldChar w:fldCharType="end"/>
            </w:r>
          </w:hyperlink>
        </w:p>
        <w:p w:rsidR="00D94699" w:rsidRDefault="002A5B9F">
          <w:pPr>
            <w:pStyle w:val="35"/>
            <w:rPr>
              <w:rFonts w:asciiTheme="minorHAnsi" w:hAnsiTheme="minorHAnsi"/>
              <w:noProof/>
              <w:sz w:val="22"/>
            </w:rPr>
          </w:pPr>
          <w:hyperlink w:anchor="_Toc440968647" w:history="1">
            <w:r w:rsidR="00D94699" w:rsidRPr="00566EF9">
              <w:rPr>
                <w:rStyle w:val="a5"/>
                <w:noProof/>
              </w:rPr>
              <w:t>Статья 16. Особенности проведения публичных слушаний по проекту планировки территории и проекту межевания территории</w:t>
            </w:r>
            <w:r w:rsidR="00D94699">
              <w:rPr>
                <w:noProof/>
                <w:webHidden/>
              </w:rPr>
              <w:tab/>
            </w:r>
            <w:r>
              <w:rPr>
                <w:noProof/>
                <w:webHidden/>
              </w:rPr>
              <w:fldChar w:fldCharType="begin"/>
            </w:r>
            <w:r w:rsidR="00D94699">
              <w:rPr>
                <w:noProof/>
                <w:webHidden/>
              </w:rPr>
              <w:instrText xml:space="preserve"> PAGEREF _Toc440968647 \h </w:instrText>
            </w:r>
            <w:r>
              <w:rPr>
                <w:noProof/>
                <w:webHidden/>
              </w:rPr>
            </w:r>
            <w:r>
              <w:rPr>
                <w:noProof/>
                <w:webHidden/>
              </w:rPr>
              <w:fldChar w:fldCharType="separate"/>
            </w:r>
            <w:r w:rsidR="003D0469">
              <w:rPr>
                <w:noProof/>
                <w:webHidden/>
              </w:rPr>
              <w:t>16</w:t>
            </w:r>
            <w:r>
              <w:rPr>
                <w:noProof/>
                <w:webHidden/>
              </w:rPr>
              <w:fldChar w:fldCharType="end"/>
            </w:r>
          </w:hyperlink>
        </w:p>
        <w:p w:rsidR="00D94699" w:rsidRDefault="002A5B9F">
          <w:pPr>
            <w:pStyle w:val="35"/>
            <w:rPr>
              <w:rFonts w:asciiTheme="minorHAnsi" w:hAnsiTheme="minorHAnsi"/>
              <w:noProof/>
              <w:sz w:val="22"/>
            </w:rPr>
          </w:pPr>
          <w:hyperlink w:anchor="_Toc440968648" w:history="1">
            <w:r w:rsidR="00D94699" w:rsidRPr="00566EF9">
              <w:rPr>
                <w:rStyle w:val="a5"/>
                <w:noProof/>
              </w:rPr>
              <w:t>Статья 17.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sidR="00D94699">
              <w:rPr>
                <w:noProof/>
                <w:webHidden/>
              </w:rPr>
              <w:tab/>
            </w:r>
            <w:r>
              <w:rPr>
                <w:noProof/>
                <w:webHidden/>
              </w:rPr>
              <w:fldChar w:fldCharType="begin"/>
            </w:r>
            <w:r w:rsidR="00D94699">
              <w:rPr>
                <w:noProof/>
                <w:webHidden/>
              </w:rPr>
              <w:instrText xml:space="preserve"> PAGEREF _Toc440968648 \h </w:instrText>
            </w:r>
            <w:r>
              <w:rPr>
                <w:noProof/>
                <w:webHidden/>
              </w:rPr>
            </w:r>
            <w:r>
              <w:rPr>
                <w:noProof/>
                <w:webHidden/>
              </w:rPr>
              <w:fldChar w:fldCharType="separate"/>
            </w:r>
            <w:r w:rsidR="003D0469">
              <w:rPr>
                <w:noProof/>
                <w:webHidden/>
              </w:rPr>
              <w:t>17</w:t>
            </w:r>
            <w:r>
              <w:rPr>
                <w:noProof/>
                <w:webHidden/>
              </w:rPr>
              <w:fldChar w:fldCharType="end"/>
            </w:r>
          </w:hyperlink>
        </w:p>
        <w:p w:rsidR="00D94699" w:rsidRDefault="002A5B9F">
          <w:pPr>
            <w:pStyle w:val="35"/>
            <w:rPr>
              <w:rFonts w:asciiTheme="minorHAnsi" w:hAnsiTheme="minorHAnsi"/>
              <w:noProof/>
              <w:sz w:val="22"/>
            </w:rPr>
          </w:pPr>
          <w:hyperlink w:anchor="_Toc440968649" w:history="1">
            <w:r w:rsidR="00D94699" w:rsidRPr="00566EF9">
              <w:rPr>
                <w:rStyle w:val="a5"/>
                <w:noProof/>
              </w:rPr>
              <w:t>Глава 4. Положения о порядке подготовки документации по планировке территории</w:t>
            </w:r>
            <w:r w:rsidR="00D94699">
              <w:rPr>
                <w:noProof/>
                <w:webHidden/>
              </w:rPr>
              <w:tab/>
            </w:r>
            <w:r>
              <w:rPr>
                <w:noProof/>
                <w:webHidden/>
              </w:rPr>
              <w:fldChar w:fldCharType="begin"/>
            </w:r>
            <w:r w:rsidR="00D94699">
              <w:rPr>
                <w:noProof/>
                <w:webHidden/>
              </w:rPr>
              <w:instrText xml:space="preserve"> PAGEREF _Toc440968649 \h </w:instrText>
            </w:r>
            <w:r>
              <w:rPr>
                <w:noProof/>
                <w:webHidden/>
              </w:rPr>
            </w:r>
            <w:r>
              <w:rPr>
                <w:noProof/>
                <w:webHidden/>
              </w:rPr>
              <w:fldChar w:fldCharType="separate"/>
            </w:r>
            <w:r w:rsidR="003D0469">
              <w:rPr>
                <w:noProof/>
                <w:webHidden/>
              </w:rPr>
              <w:t>19</w:t>
            </w:r>
            <w:r>
              <w:rPr>
                <w:noProof/>
                <w:webHidden/>
              </w:rPr>
              <w:fldChar w:fldCharType="end"/>
            </w:r>
          </w:hyperlink>
        </w:p>
        <w:p w:rsidR="00D94699" w:rsidRDefault="002A5B9F">
          <w:pPr>
            <w:pStyle w:val="35"/>
            <w:rPr>
              <w:rFonts w:asciiTheme="minorHAnsi" w:hAnsiTheme="minorHAnsi"/>
              <w:noProof/>
              <w:sz w:val="22"/>
            </w:rPr>
          </w:pPr>
          <w:hyperlink w:anchor="_Toc440968650" w:history="1">
            <w:r w:rsidR="00D94699" w:rsidRPr="00566EF9">
              <w:rPr>
                <w:rStyle w:val="a5"/>
                <w:noProof/>
              </w:rPr>
              <w:t xml:space="preserve">Статья 18. </w:t>
            </w:r>
            <w:r w:rsidR="00D94699" w:rsidRPr="00566EF9">
              <w:rPr>
                <w:rStyle w:val="a5"/>
                <w:rFonts w:eastAsiaTheme="minorHAnsi"/>
                <w:noProof/>
                <w:lang w:eastAsia="en-US"/>
              </w:rPr>
              <w:t>Назначение и виды документации по планировке территории</w:t>
            </w:r>
            <w:r w:rsidR="00D94699">
              <w:rPr>
                <w:noProof/>
                <w:webHidden/>
              </w:rPr>
              <w:tab/>
            </w:r>
            <w:r>
              <w:rPr>
                <w:noProof/>
                <w:webHidden/>
              </w:rPr>
              <w:fldChar w:fldCharType="begin"/>
            </w:r>
            <w:r w:rsidR="00D94699">
              <w:rPr>
                <w:noProof/>
                <w:webHidden/>
              </w:rPr>
              <w:instrText xml:space="preserve"> PAGEREF _Toc440968650 \h </w:instrText>
            </w:r>
            <w:r>
              <w:rPr>
                <w:noProof/>
                <w:webHidden/>
              </w:rPr>
            </w:r>
            <w:r>
              <w:rPr>
                <w:noProof/>
                <w:webHidden/>
              </w:rPr>
              <w:fldChar w:fldCharType="separate"/>
            </w:r>
            <w:r w:rsidR="003D0469">
              <w:rPr>
                <w:noProof/>
                <w:webHidden/>
              </w:rPr>
              <w:t>19</w:t>
            </w:r>
            <w:r>
              <w:rPr>
                <w:noProof/>
                <w:webHidden/>
              </w:rPr>
              <w:fldChar w:fldCharType="end"/>
            </w:r>
          </w:hyperlink>
        </w:p>
        <w:p w:rsidR="00D94699" w:rsidRDefault="002A5B9F">
          <w:pPr>
            <w:pStyle w:val="35"/>
            <w:rPr>
              <w:rFonts w:asciiTheme="minorHAnsi" w:hAnsiTheme="minorHAnsi"/>
              <w:noProof/>
              <w:sz w:val="22"/>
            </w:rPr>
          </w:pPr>
          <w:hyperlink w:anchor="_Toc440968651" w:history="1">
            <w:r w:rsidR="00D94699" w:rsidRPr="00566EF9">
              <w:rPr>
                <w:rStyle w:val="a5"/>
                <w:rFonts w:eastAsiaTheme="minorHAnsi"/>
                <w:noProof/>
                <w:lang w:eastAsia="en-US"/>
              </w:rPr>
              <w:t>Статья 19. Проект планировки территории</w:t>
            </w:r>
            <w:r w:rsidR="00D94699">
              <w:rPr>
                <w:noProof/>
                <w:webHidden/>
              </w:rPr>
              <w:tab/>
            </w:r>
            <w:r>
              <w:rPr>
                <w:noProof/>
                <w:webHidden/>
              </w:rPr>
              <w:fldChar w:fldCharType="begin"/>
            </w:r>
            <w:r w:rsidR="00D94699">
              <w:rPr>
                <w:noProof/>
                <w:webHidden/>
              </w:rPr>
              <w:instrText xml:space="preserve"> PAGEREF _Toc440968651 \h </w:instrText>
            </w:r>
            <w:r>
              <w:rPr>
                <w:noProof/>
                <w:webHidden/>
              </w:rPr>
            </w:r>
            <w:r>
              <w:rPr>
                <w:noProof/>
                <w:webHidden/>
              </w:rPr>
              <w:fldChar w:fldCharType="separate"/>
            </w:r>
            <w:r w:rsidR="003D0469">
              <w:rPr>
                <w:noProof/>
                <w:webHidden/>
              </w:rPr>
              <w:t>19</w:t>
            </w:r>
            <w:r>
              <w:rPr>
                <w:noProof/>
                <w:webHidden/>
              </w:rPr>
              <w:fldChar w:fldCharType="end"/>
            </w:r>
          </w:hyperlink>
        </w:p>
        <w:p w:rsidR="00D94699" w:rsidRDefault="002A5B9F">
          <w:pPr>
            <w:pStyle w:val="35"/>
            <w:rPr>
              <w:rFonts w:asciiTheme="minorHAnsi" w:hAnsiTheme="minorHAnsi"/>
              <w:noProof/>
              <w:sz w:val="22"/>
            </w:rPr>
          </w:pPr>
          <w:hyperlink w:anchor="_Toc440968652" w:history="1">
            <w:r w:rsidR="00D94699" w:rsidRPr="00566EF9">
              <w:rPr>
                <w:rStyle w:val="a5"/>
                <w:noProof/>
              </w:rPr>
              <w:t>Статья 20. Подготовка и утверждение документации по планировке территории</w:t>
            </w:r>
            <w:r w:rsidR="00D94699">
              <w:rPr>
                <w:noProof/>
                <w:webHidden/>
              </w:rPr>
              <w:tab/>
            </w:r>
            <w:r>
              <w:rPr>
                <w:noProof/>
                <w:webHidden/>
              </w:rPr>
              <w:fldChar w:fldCharType="begin"/>
            </w:r>
            <w:r w:rsidR="00D94699">
              <w:rPr>
                <w:noProof/>
                <w:webHidden/>
              </w:rPr>
              <w:instrText xml:space="preserve"> PAGEREF _Toc440968652 \h </w:instrText>
            </w:r>
            <w:r>
              <w:rPr>
                <w:noProof/>
                <w:webHidden/>
              </w:rPr>
            </w:r>
            <w:r>
              <w:rPr>
                <w:noProof/>
                <w:webHidden/>
              </w:rPr>
              <w:fldChar w:fldCharType="separate"/>
            </w:r>
            <w:r w:rsidR="003D0469">
              <w:rPr>
                <w:noProof/>
                <w:webHidden/>
              </w:rPr>
              <w:t>19</w:t>
            </w:r>
            <w:r>
              <w:rPr>
                <w:noProof/>
                <w:webHidden/>
              </w:rPr>
              <w:fldChar w:fldCharType="end"/>
            </w:r>
          </w:hyperlink>
        </w:p>
        <w:p w:rsidR="00D94699" w:rsidRDefault="002A5B9F">
          <w:pPr>
            <w:pStyle w:val="35"/>
            <w:rPr>
              <w:rFonts w:asciiTheme="minorHAnsi" w:hAnsiTheme="minorHAnsi"/>
              <w:noProof/>
              <w:sz w:val="22"/>
            </w:rPr>
          </w:pPr>
          <w:hyperlink w:anchor="_Toc440968653" w:history="1">
            <w:r w:rsidR="00D94699" w:rsidRPr="00566EF9">
              <w:rPr>
                <w:rStyle w:val="a5"/>
                <w:noProof/>
              </w:rPr>
              <w:t>Статья 21. Проекты межевания территорий</w:t>
            </w:r>
            <w:r w:rsidR="00D94699">
              <w:rPr>
                <w:noProof/>
                <w:webHidden/>
              </w:rPr>
              <w:tab/>
            </w:r>
            <w:r>
              <w:rPr>
                <w:noProof/>
                <w:webHidden/>
              </w:rPr>
              <w:fldChar w:fldCharType="begin"/>
            </w:r>
            <w:r w:rsidR="00D94699">
              <w:rPr>
                <w:noProof/>
                <w:webHidden/>
              </w:rPr>
              <w:instrText xml:space="preserve"> PAGEREF _Toc440968653 \h </w:instrText>
            </w:r>
            <w:r>
              <w:rPr>
                <w:noProof/>
                <w:webHidden/>
              </w:rPr>
            </w:r>
            <w:r>
              <w:rPr>
                <w:noProof/>
                <w:webHidden/>
              </w:rPr>
              <w:fldChar w:fldCharType="separate"/>
            </w:r>
            <w:r w:rsidR="003D0469">
              <w:rPr>
                <w:noProof/>
                <w:webHidden/>
              </w:rPr>
              <w:t>20</w:t>
            </w:r>
            <w:r>
              <w:rPr>
                <w:noProof/>
                <w:webHidden/>
              </w:rPr>
              <w:fldChar w:fldCharType="end"/>
            </w:r>
          </w:hyperlink>
        </w:p>
        <w:p w:rsidR="00D94699" w:rsidRDefault="002A5B9F">
          <w:pPr>
            <w:pStyle w:val="35"/>
            <w:rPr>
              <w:rFonts w:asciiTheme="minorHAnsi" w:hAnsiTheme="minorHAnsi"/>
              <w:noProof/>
              <w:sz w:val="22"/>
            </w:rPr>
          </w:pPr>
          <w:hyperlink w:anchor="_Toc440968654" w:history="1">
            <w:r w:rsidR="00D94699" w:rsidRPr="00566EF9">
              <w:rPr>
                <w:rStyle w:val="a5"/>
                <w:noProof/>
              </w:rPr>
              <w:t>Статья 22. Градостроительные планы земельных участков</w:t>
            </w:r>
            <w:r w:rsidR="00D94699">
              <w:rPr>
                <w:noProof/>
                <w:webHidden/>
              </w:rPr>
              <w:tab/>
            </w:r>
            <w:r>
              <w:rPr>
                <w:noProof/>
                <w:webHidden/>
              </w:rPr>
              <w:fldChar w:fldCharType="begin"/>
            </w:r>
            <w:r w:rsidR="00D94699">
              <w:rPr>
                <w:noProof/>
                <w:webHidden/>
              </w:rPr>
              <w:instrText xml:space="preserve"> PAGEREF _Toc440968654 \h </w:instrText>
            </w:r>
            <w:r>
              <w:rPr>
                <w:noProof/>
                <w:webHidden/>
              </w:rPr>
            </w:r>
            <w:r>
              <w:rPr>
                <w:noProof/>
                <w:webHidden/>
              </w:rPr>
              <w:fldChar w:fldCharType="separate"/>
            </w:r>
            <w:r w:rsidR="003D0469">
              <w:rPr>
                <w:noProof/>
                <w:webHidden/>
              </w:rPr>
              <w:t>20</w:t>
            </w:r>
            <w:r>
              <w:rPr>
                <w:noProof/>
                <w:webHidden/>
              </w:rPr>
              <w:fldChar w:fldCharType="end"/>
            </w:r>
          </w:hyperlink>
        </w:p>
        <w:p w:rsidR="00D94699" w:rsidRDefault="002A5B9F">
          <w:pPr>
            <w:pStyle w:val="35"/>
            <w:rPr>
              <w:rFonts w:asciiTheme="minorHAnsi" w:hAnsiTheme="minorHAnsi"/>
              <w:noProof/>
              <w:sz w:val="22"/>
            </w:rPr>
          </w:pPr>
          <w:hyperlink w:anchor="_Toc440968655" w:history="1">
            <w:r w:rsidR="00D94699" w:rsidRPr="00566EF9">
              <w:rPr>
                <w:rStyle w:val="a5"/>
                <w:noProof/>
              </w:rPr>
              <w:t>Статья 23. Подготовка градостроительных планов земельных участков для индивидуального жилищного строительства</w:t>
            </w:r>
            <w:r w:rsidR="00D94699">
              <w:rPr>
                <w:noProof/>
                <w:webHidden/>
              </w:rPr>
              <w:tab/>
            </w:r>
            <w:r>
              <w:rPr>
                <w:noProof/>
                <w:webHidden/>
              </w:rPr>
              <w:fldChar w:fldCharType="begin"/>
            </w:r>
            <w:r w:rsidR="00D94699">
              <w:rPr>
                <w:noProof/>
                <w:webHidden/>
              </w:rPr>
              <w:instrText xml:space="preserve"> PAGEREF _Toc440968655 \h </w:instrText>
            </w:r>
            <w:r>
              <w:rPr>
                <w:noProof/>
                <w:webHidden/>
              </w:rPr>
            </w:r>
            <w:r>
              <w:rPr>
                <w:noProof/>
                <w:webHidden/>
              </w:rPr>
              <w:fldChar w:fldCharType="separate"/>
            </w:r>
            <w:r w:rsidR="003D0469">
              <w:rPr>
                <w:noProof/>
                <w:webHidden/>
              </w:rPr>
              <w:t>21</w:t>
            </w:r>
            <w:r>
              <w:rPr>
                <w:noProof/>
                <w:webHidden/>
              </w:rPr>
              <w:fldChar w:fldCharType="end"/>
            </w:r>
          </w:hyperlink>
        </w:p>
        <w:p w:rsidR="00D94699" w:rsidRDefault="002A5B9F">
          <w:pPr>
            <w:pStyle w:val="35"/>
            <w:rPr>
              <w:rFonts w:asciiTheme="minorHAnsi" w:hAnsiTheme="minorHAnsi"/>
              <w:noProof/>
              <w:sz w:val="22"/>
            </w:rPr>
          </w:pPr>
          <w:hyperlink w:anchor="_Toc440968656" w:history="1">
            <w:r w:rsidR="00D94699" w:rsidRPr="00566EF9">
              <w:rPr>
                <w:rStyle w:val="a5"/>
                <w:noProof/>
              </w:rPr>
              <w:t>Статья 24. Развитие застроенных территорий</w:t>
            </w:r>
            <w:r w:rsidR="00D94699">
              <w:rPr>
                <w:noProof/>
                <w:webHidden/>
              </w:rPr>
              <w:tab/>
            </w:r>
            <w:r>
              <w:rPr>
                <w:noProof/>
                <w:webHidden/>
              </w:rPr>
              <w:fldChar w:fldCharType="begin"/>
            </w:r>
            <w:r w:rsidR="00D94699">
              <w:rPr>
                <w:noProof/>
                <w:webHidden/>
              </w:rPr>
              <w:instrText xml:space="preserve"> PAGEREF _Toc440968656 \h </w:instrText>
            </w:r>
            <w:r>
              <w:rPr>
                <w:noProof/>
                <w:webHidden/>
              </w:rPr>
            </w:r>
            <w:r>
              <w:rPr>
                <w:noProof/>
                <w:webHidden/>
              </w:rPr>
              <w:fldChar w:fldCharType="separate"/>
            </w:r>
            <w:r w:rsidR="003D0469">
              <w:rPr>
                <w:noProof/>
                <w:webHidden/>
              </w:rPr>
              <w:t>21</w:t>
            </w:r>
            <w:r>
              <w:rPr>
                <w:noProof/>
                <w:webHidden/>
              </w:rPr>
              <w:fldChar w:fldCharType="end"/>
            </w:r>
          </w:hyperlink>
        </w:p>
        <w:p w:rsidR="00D94699" w:rsidRDefault="002A5B9F">
          <w:pPr>
            <w:pStyle w:val="35"/>
            <w:rPr>
              <w:rFonts w:asciiTheme="minorHAnsi" w:hAnsiTheme="minorHAnsi"/>
              <w:noProof/>
              <w:sz w:val="22"/>
            </w:rPr>
          </w:pPr>
          <w:hyperlink w:anchor="_Toc440968657" w:history="1">
            <w:r w:rsidR="00D94699" w:rsidRPr="00566EF9">
              <w:rPr>
                <w:rStyle w:val="a5"/>
                <w:noProof/>
              </w:rPr>
              <w:t>Статья 25.  Комплексное освоение территории</w:t>
            </w:r>
            <w:r w:rsidR="00D94699">
              <w:rPr>
                <w:noProof/>
                <w:webHidden/>
              </w:rPr>
              <w:tab/>
            </w:r>
            <w:r>
              <w:rPr>
                <w:noProof/>
                <w:webHidden/>
              </w:rPr>
              <w:fldChar w:fldCharType="begin"/>
            </w:r>
            <w:r w:rsidR="00D94699">
              <w:rPr>
                <w:noProof/>
                <w:webHidden/>
              </w:rPr>
              <w:instrText xml:space="preserve"> PAGEREF _Toc440968657 \h </w:instrText>
            </w:r>
            <w:r>
              <w:rPr>
                <w:noProof/>
                <w:webHidden/>
              </w:rPr>
            </w:r>
            <w:r>
              <w:rPr>
                <w:noProof/>
                <w:webHidden/>
              </w:rPr>
              <w:fldChar w:fldCharType="separate"/>
            </w:r>
            <w:r w:rsidR="003D0469">
              <w:rPr>
                <w:noProof/>
                <w:webHidden/>
              </w:rPr>
              <w:t>21</w:t>
            </w:r>
            <w:r>
              <w:rPr>
                <w:noProof/>
                <w:webHidden/>
              </w:rPr>
              <w:fldChar w:fldCharType="end"/>
            </w:r>
          </w:hyperlink>
        </w:p>
        <w:p w:rsidR="00D94699" w:rsidRDefault="002A5B9F">
          <w:pPr>
            <w:pStyle w:val="35"/>
            <w:rPr>
              <w:rFonts w:asciiTheme="minorHAnsi" w:hAnsiTheme="minorHAnsi"/>
              <w:noProof/>
              <w:sz w:val="22"/>
            </w:rPr>
          </w:pPr>
          <w:hyperlink w:anchor="_Toc440968658" w:history="1">
            <w:r w:rsidR="00D94699" w:rsidRPr="00566EF9">
              <w:rPr>
                <w:rStyle w:val="a5"/>
                <w:noProof/>
              </w:rPr>
              <w:t>Глава 5. Положения о внесении изменений в Правила</w:t>
            </w:r>
            <w:r w:rsidR="00D94699">
              <w:rPr>
                <w:noProof/>
                <w:webHidden/>
              </w:rPr>
              <w:tab/>
            </w:r>
            <w:r>
              <w:rPr>
                <w:noProof/>
                <w:webHidden/>
              </w:rPr>
              <w:fldChar w:fldCharType="begin"/>
            </w:r>
            <w:r w:rsidR="00D94699">
              <w:rPr>
                <w:noProof/>
                <w:webHidden/>
              </w:rPr>
              <w:instrText xml:space="preserve"> PAGEREF _Toc440968658 \h </w:instrText>
            </w:r>
            <w:r>
              <w:rPr>
                <w:noProof/>
                <w:webHidden/>
              </w:rPr>
            </w:r>
            <w:r>
              <w:rPr>
                <w:noProof/>
                <w:webHidden/>
              </w:rPr>
              <w:fldChar w:fldCharType="separate"/>
            </w:r>
            <w:r w:rsidR="003D0469">
              <w:rPr>
                <w:noProof/>
                <w:webHidden/>
              </w:rPr>
              <w:t>22</w:t>
            </w:r>
            <w:r>
              <w:rPr>
                <w:noProof/>
                <w:webHidden/>
              </w:rPr>
              <w:fldChar w:fldCharType="end"/>
            </w:r>
          </w:hyperlink>
        </w:p>
        <w:p w:rsidR="00D94699" w:rsidRDefault="002A5B9F">
          <w:pPr>
            <w:pStyle w:val="35"/>
            <w:rPr>
              <w:rFonts w:asciiTheme="minorHAnsi" w:hAnsiTheme="minorHAnsi"/>
              <w:noProof/>
              <w:sz w:val="22"/>
            </w:rPr>
          </w:pPr>
          <w:hyperlink w:anchor="_Toc440968659" w:history="1">
            <w:r w:rsidR="00D94699" w:rsidRPr="00566EF9">
              <w:rPr>
                <w:rStyle w:val="a5"/>
                <w:noProof/>
              </w:rPr>
              <w:t>Статья 26. Основания внесения изменений в Правила</w:t>
            </w:r>
            <w:r w:rsidR="00D94699">
              <w:rPr>
                <w:noProof/>
                <w:webHidden/>
              </w:rPr>
              <w:tab/>
            </w:r>
            <w:r>
              <w:rPr>
                <w:noProof/>
                <w:webHidden/>
              </w:rPr>
              <w:fldChar w:fldCharType="begin"/>
            </w:r>
            <w:r w:rsidR="00D94699">
              <w:rPr>
                <w:noProof/>
                <w:webHidden/>
              </w:rPr>
              <w:instrText xml:space="preserve"> PAGEREF _Toc440968659 \h </w:instrText>
            </w:r>
            <w:r>
              <w:rPr>
                <w:noProof/>
                <w:webHidden/>
              </w:rPr>
            </w:r>
            <w:r>
              <w:rPr>
                <w:noProof/>
                <w:webHidden/>
              </w:rPr>
              <w:fldChar w:fldCharType="separate"/>
            </w:r>
            <w:r w:rsidR="003D0469">
              <w:rPr>
                <w:noProof/>
                <w:webHidden/>
              </w:rPr>
              <w:t>22</w:t>
            </w:r>
            <w:r>
              <w:rPr>
                <w:noProof/>
                <w:webHidden/>
              </w:rPr>
              <w:fldChar w:fldCharType="end"/>
            </w:r>
          </w:hyperlink>
        </w:p>
        <w:p w:rsidR="00D94699" w:rsidRDefault="002A5B9F">
          <w:pPr>
            <w:pStyle w:val="35"/>
            <w:rPr>
              <w:rFonts w:asciiTheme="minorHAnsi" w:hAnsiTheme="minorHAnsi"/>
              <w:noProof/>
              <w:sz w:val="22"/>
            </w:rPr>
          </w:pPr>
          <w:hyperlink w:anchor="_Toc440968660" w:history="1">
            <w:r w:rsidR="00D94699" w:rsidRPr="00566EF9">
              <w:rPr>
                <w:rStyle w:val="a5"/>
                <w:noProof/>
              </w:rPr>
              <w:t>Статья 27. Порядок внесения изменений в Правила</w:t>
            </w:r>
            <w:r w:rsidR="00D94699">
              <w:rPr>
                <w:noProof/>
                <w:webHidden/>
              </w:rPr>
              <w:tab/>
            </w:r>
            <w:r>
              <w:rPr>
                <w:noProof/>
                <w:webHidden/>
              </w:rPr>
              <w:fldChar w:fldCharType="begin"/>
            </w:r>
            <w:r w:rsidR="00D94699">
              <w:rPr>
                <w:noProof/>
                <w:webHidden/>
              </w:rPr>
              <w:instrText xml:space="preserve"> PAGEREF _Toc440968660 \h </w:instrText>
            </w:r>
            <w:r>
              <w:rPr>
                <w:noProof/>
                <w:webHidden/>
              </w:rPr>
            </w:r>
            <w:r>
              <w:rPr>
                <w:noProof/>
                <w:webHidden/>
              </w:rPr>
              <w:fldChar w:fldCharType="separate"/>
            </w:r>
            <w:r w:rsidR="003D0469">
              <w:rPr>
                <w:noProof/>
                <w:webHidden/>
              </w:rPr>
              <w:t>22</w:t>
            </w:r>
            <w:r>
              <w:rPr>
                <w:noProof/>
                <w:webHidden/>
              </w:rPr>
              <w:fldChar w:fldCharType="end"/>
            </w:r>
          </w:hyperlink>
        </w:p>
        <w:p w:rsidR="00D94699" w:rsidRDefault="002A5B9F">
          <w:pPr>
            <w:pStyle w:val="35"/>
            <w:rPr>
              <w:rFonts w:asciiTheme="minorHAnsi" w:hAnsiTheme="minorHAnsi"/>
              <w:noProof/>
              <w:sz w:val="22"/>
            </w:rPr>
          </w:pPr>
          <w:hyperlink w:anchor="_Toc440968661" w:history="1">
            <w:r w:rsidR="00D94699" w:rsidRPr="00566EF9">
              <w:rPr>
                <w:rStyle w:val="a5"/>
                <w:noProof/>
              </w:rPr>
              <w:t>Глава 6.Заключительные положения</w:t>
            </w:r>
            <w:r w:rsidR="00D94699">
              <w:rPr>
                <w:noProof/>
                <w:webHidden/>
              </w:rPr>
              <w:tab/>
            </w:r>
            <w:r>
              <w:rPr>
                <w:noProof/>
                <w:webHidden/>
              </w:rPr>
              <w:fldChar w:fldCharType="begin"/>
            </w:r>
            <w:r w:rsidR="00D94699">
              <w:rPr>
                <w:noProof/>
                <w:webHidden/>
              </w:rPr>
              <w:instrText xml:space="preserve"> PAGEREF _Toc440968661 \h </w:instrText>
            </w:r>
            <w:r>
              <w:rPr>
                <w:noProof/>
                <w:webHidden/>
              </w:rPr>
            </w:r>
            <w:r>
              <w:rPr>
                <w:noProof/>
                <w:webHidden/>
              </w:rPr>
              <w:fldChar w:fldCharType="separate"/>
            </w:r>
            <w:r w:rsidR="003D0469">
              <w:rPr>
                <w:noProof/>
                <w:webHidden/>
              </w:rPr>
              <w:t>23</w:t>
            </w:r>
            <w:r>
              <w:rPr>
                <w:noProof/>
                <w:webHidden/>
              </w:rPr>
              <w:fldChar w:fldCharType="end"/>
            </w:r>
          </w:hyperlink>
        </w:p>
        <w:p w:rsidR="00D94699" w:rsidRDefault="002A5B9F">
          <w:pPr>
            <w:pStyle w:val="35"/>
            <w:rPr>
              <w:rFonts w:asciiTheme="minorHAnsi" w:hAnsiTheme="minorHAnsi"/>
              <w:noProof/>
              <w:sz w:val="22"/>
            </w:rPr>
          </w:pPr>
          <w:hyperlink w:anchor="_Toc440968662" w:history="1">
            <w:r w:rsidR="00D94699" w:rsidRPr="00566EF9">
              <w:rPr>
                <w:rStyle w:val="a5"/>
                <w:noProof/>
              </w:rPr>
              <w:t xml:space="preserve">Часть </w:t>
            </w:r>
            <w:r w:rsidR="00D94699" w:rsidRPr="00566EF9">
              <w:rPr>
                <w:rStyle w:val="a5"/>
                <w:noProof/>
                <w:lang w:val="en-US"/>
              </w:rPr>
              <w:t>II</w:t>
            </w:r>
            <w:r w:rsidR="00D94699" w:rsidRPr="00566EF9">
              <w:rPr>
                <w:rStyle w:val="a5"/>
                <w:noProof/>
              </w:rPr>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r w:rsidR="00D94699">
              <w:rPr>
                <w:noProof/>
                <w:webHidden/>
              </w:rPr>
              <w:tab/>
            </w:r>
            <w:r>
              <w:rPr>
                <w:noProof/>
                <w:webHidden/>
              </w:rPr>
              <w:fldChar w:fldCharType="begin"/>
            </w:r>
            <w:r w:rsidR="00D94699">
              <w:rPr>
                <w:noProof/>
                <w:webHidden/>
              </w:rPr>
              <w:instrText xml:space="preserve"> PAGEREF _Toc440968662 \h </w:instrText>
            </w:r>
            <w:r>
              <w:rPr>
                <w:noProof/>
                <w:webHidden/>
              </w:rPr>
            </w:r>
            <w:r>
              <w:rPr>
                <w:noProof/>
                <w:webHidden/>
              </w:rPr>
              <w:fldChar w:fldCharType="separate"/>
            </w:r>
            <w:r w:rsidR="003D0469">
              <w:rPr>
                <w:noProof/>
                <w:webHidden/>
              </w:rPr>
              <w:t>24</w:t>
            </w:r>
            <w:r>
              <w:rPr>
                <w:noProof/>
                <w:webHidden/>
              </w:rPr>
              <w:fldChar w:fldCharType="end"/>
            </w:r>
          </w:hyperlink>
        </w:p>
        <w:p w:rsidR="00D94699" w:rsidRDefault="002A5B9F">
          <w:pPr>
            <w:pStyle w:val="35"/>
            <w:rPr>
              <w:rFonts w:asciiTheme="minorHAnsi" w:hAnsiTheme="minorHAnsi"/>
              <w:noProof/>
              <w:sz w:val="22"/>
            </w:rPr>
          </w:pPr>
          <w:hyperlink w:anchor="_Toc440968663" w:history="1">
            <w:r w:rsidR="00D94699" w:rsidRPr="00566EF9">
              <w:rPr>
                <w:rStyle w:val="a5"/>
                <w:noProof/>
              </w:rPr>
              <w:t>Глава 7. Карта градостроительного зонирования части территории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_Toc440968663 \h </w:instrText>
            </w:r>
            <w:r>
              <w:rPr>
                <w:noProof/>
                <w:webHidden/>
              </w:rPr>
            </w:r>
            <w:r>
              <w:rPr>
                <w:noProof/>
                <w:webHidden/>
              </w:rPr>
              <w:fldChar w:fldCharType="separate"/>
            </w:r>
            <w:r w:rsidR="003D0469">
              <w:rPr>
                <w:noProof/>
                <w:webHidden/>
              </w:rPr>
              <w:t>24</w:t>
            </w:r>
            <w:r>
              <w:rPr>
                <w:noProof/>
                <w:webHidden/>
              </w:rPr>
              <w:fldChar w:fldCharType="end"/>
            </w:r>
          </w:hyperlink>
        </w:p>
        <w:p w:rsidR="00D94699" w:rsidRDefault="002A5B9F">
          <w:pPr>
            <w:pStyle w:val="35"/>
            <w:rPr>
              <w:rFonts w:asciiTheme="minorHAnsi" w:hAnsiTheme="minorHAnsi"/>
              <w:noProof/>
              <w:sz w:val="22"/>
            </w:rPr>
          </w:pPr>
          <w:hyperlink w:anchor="_Toc440968664" w:history="1">
            <w:r w:rsidR="00D94699" w:rsidRPr="00566EF9">
              <w:rPr>
                <w:rStyle w:val="a5"/>
                <w:noProof/>
              </w:rPr>
              <w:t>Статья 28. Карта градостроительного зонирования части территории городского поселения Воскресенск Воскресенского муниципального района Московской области.</w:t>
            </w:r>
            <w:r w:rsidR="00D94699">
              <w:rPr>
                <w:noProof/>
                <w:webHidden/>
              </w:rPr>
              <w:tab/>
            </w:r>
            <w:r>
              <w:rPr>
                <w:noProof/>
                <w:webHidden/>
              </w:rPr>
              <w:fldChar w:fldCharType="begin"/>
            </w:r>
            <w:r w:rsidR="00D94699">
              <w:rPr>
                <w:noProof/>
                <w:webHidden/>
              </w:rPr>
              <w:instrText xml:space="preserve"> PAGEREF _Toc440968664 \h </w:instrText>
            </w:r>
            <w:r>
              <w:rPr>
                <w:noProof/>
                <w:webHidden/>
              </w:rPr>
            </w:r>
            <w:r>
              <w:rPr>
                <w:noProof/>
                <w:webHidden/>
              </w:rPr>
              <w:fldChar w:fldCharType="separate"/>
            </w:r>
            <w:r w:rsidR="003D0469">
              <w:rPr>
                <w:noProof/>
                <w:webHidden/>
              </w:rPr>
              <w:t>24</w:t>
            </w:r>
            <w:r>
              <w:rPr>
                <w:noProof/>
                <w:webHidden/>
              </w:rPr>
              <w:fldChar w:fldCharType="end"/>
            </w:r>
          </w:hyperlink>
        </w:p>
        <w:p w:rsidR="00D94699" w:rsidRDefault="002A5B9F">
          <w:pPr>
            <w:pStyle w:val="35"/>
            <w:rPr>
              <w:rFonts w:asciiTheme="minorHAnsi" w:hAnsiTheme="minorHAnsi"/>
              <w:noProof/>
              <w:sz w:val="22"/>
            </w:rPr>
          </w:pPr>
          <w:hyperlink w:anchor="_Toc440968665" w:history="1">
            <w:r w:rsidR="00D94699" w:rsidRPr="00566EF9">
              <w:rPr>
                <w:rStyle w:val="a5"/>
                <w:noProof/>
              </w:rPr>
              <w:t>Статья 29. Порядок установления территориальных зон</w:t>
            </w:r>
            <w:r w:rsidR="00D94699">
              <w:rPr>
                <w:noProof/>
                <w:webHidden/>
              </w:rPr>
              <w:tab/>
            </w:r>
            <w:r>
              <w:rPr>
                <w:noProof/>
                <w:webHidden/>
              </w:rPr>
              <w:fldChar w:fldCharType="begin"/>
            </w:r>
            <w:r w:rsidR="00D94699">
              <w:rPr>
                <w:noProof/>
                <w:webHidden/>
              </w:rPr>
              <w:instrText xml:space="preserve"> PAGEREF _Toc440968665 \h </w:instrText>
            </w:r>
            <w:r>
              <w:rPr>
                <w:noProof/>
                <w:webHidden/>
              </w:rPr>
            </w:r>
            <w:r>
              <w:rPr>
                <w:noProof/>
                <w:webHidden/>
              </w:rPr>
              <w:fldChar w:fldCharType="separate"/>
            </w:r>
            <w:r w:rsidR="003D0469">
              <w:rPr>
                <w:noProof/>
                <w:webHidden/>
              </w:rPr>
              <w:t>24</w:t>
            </w:r>
            <w:r>
              <w:rPr>
                <w:noProof/>
                <w:webHidden/>
              </w:rPr>
              <w:fldChar w:fldCharType="end"/>
            </w:r>
          </w:hyperlink>
        </w:p>
        <w:p w:rsidR="00D94699" w:rsidRDefault="002A5B9F">
          <w:pPr>
            <w:pStyle w:val="35"/>
            <w:rPr>
              <w:rFonts w:asciiTheme="minorHAnsi" w:hAnsiTheme="minorHAnsi"/>
              <w:noProof/>
              <w:sz w:val="22"/>
            </w:rPr>
          </w:pPr>
          <w:hyperlink w:anchor="_Toc440968666" w:history="1">
            <w:r w:rsidR="00D94699" w:rsidRPr="00566EF9">
              <w:rPr>
                <w:rStyle w:val="a5"/>
                <w:noProof/>
              </w:rPr>
              <w:t>Глава 8. Карты зон с особыми условиями использования территорий</w:t>
            </w:r>
            <w:r w:rsidR="00D94699">
              <w:rPr>
                <w:noProof/>
                <w:webHidden/>
              </w:rPr>
              <w:tab/>
            </w:r>
            <w:r>
              <w:rPr>
                <w:noProof/>
                <w:webHidden/>
              </w:rPr>
              <w:fldChar w:fldCharType="begin"/>
            </w:r>
            <w:r w:rsidR="00D94699">
              <w:rPr>
                <w:noProof/>
                <w:webHidden/>
              </w:rPr>
              <w:instrText xml:space="preserve"> PAGEREF _Toc440968666 \h </w:instrText>
            </w:r>
            <w:r>
              <w:rPr>
                <w:noProof/>
                <w:webHidden/>
              </w:rPr>
            </w:r>
            <w:r>
              <w:rPr>
                <w:noProof/>
                <w:webHidden/>
              </w:rPr>
              <w:fldChar w:fldCharType="separate"/>
            </w:r>
            <w:r w:rsidR="003D0469">
              <w:rPr>
                <w:noProof/>
                <w:webHidden/>
              </w:rPr>
              <w:t>25</w:t>
            </w:r>
            <w:r>
              <w:rPr>
                <w:noProof/>
                <w:webHidden/>
              </w:rPr>
              <w:fldChar w:fldCharType="end"/>
            </w:r>
          </w:hyperlink>
        </w:p>
        <w:p w:rsidR="00D94699" w:rsidRDefault="002A5B9F">
          <w:pPr>
            <w:pStyle w:val="35"/>
            <w:rPr>
              <w:rFonts w:asciiTheme="minorHAnsi" w:hAnsiTheme="minorHAnsi"/>
              <w:noProof/>
              <w:sz w:val="22"/>
            </w:rPr>
          </w:pPr>
          <w:hyperlink w:anchor="_Toc440968667" w:history="1">
            <w:r w:rsidR="00D94699" w:rsidRPr="00566EF9">
              <w:rPr>
                <w:rStyle w:val="a5"/>
                <w:noProof/>
              </w:rPr>
              <w:t>Статья 30. Осуществление землепользования и застройки в зонах с особыми условиями использования территории поселения</w:t>
            </w:r>
            <w:r w:rsidR="00D94699">
              <w:rPr>
                <w:noProof/>
                <w:webHidden/>
              </w:rPr>
              <w:tab/>
            </w:r>
            <w:r>
              <w:rPr>
                <w:noProof/>
                <w:webHidden/>
              </w:rPr>
              <w:fldChar w:fldCharType="begin"/>
            </w:r>
            <w:r w:rsidR="00D94699">
              <w:rPr>
                <w:noProof/>
                <w:webHidden/>
              </w:rPr>
              <w:instrText xml:space="preserve"> PAGEREF _Toc440968667 \h </w:instrText>
            </w:r>
            <w:r>
              <w:rPr>
                <w:noProof/>
                <w:webHidden/>
              </w:rPr>
            </w:r>
            <w:r>
              <w:rPr>
                <w:noProof/>
                <w:webHidden/>
              </w:rPr>
              <w:fldChar w:fldCharType="separate"/>
            </w:r>
            <w:r w:rsidR="003D0469">
              <w:rPr>
                <w:noProof/>
                <w:webHidden/>
              </w:rPr>
              <w:t>25</w:t>
            </w:r>
            <w:r>
              <w:rPr>
                <w:noProof/>
                <w:webHidden/>
              </w:rPr>
              <w:fldChar w:fldCharType="end"/>
            </w:r>
          </w:hyperlink>
        </w:p>
        <w:p w:rsidR="00D94699" w:rsidRDefault="002A5B9F">
          <w:pPr>
            <w:pStyle w:val="35"/>
            <w:rPr>
              <w:rFonts w:asciiTheme="minorHAnsi" w:hAnsiTheme="minorHAnsi"/>
              <w:noProof/>
              <w:sz w:val="22"/>
            </w:rPr>
          </w:pPr>
          <w:hyperlink w:anchor="_Toc440968668" w:history="1">
            <w:r w:rsidR="00D94699" w:rsidRPr="00566EF9">
              <w:rPr>
                <w:rStyle w:val="a5"/>
                <w:noProof/>
              </w:rPr>
              <w:t>Статья 31. Охранные зоны</w:t>
            </w:r>
            <w:r w:rsidR="00D94699">
              <w:rPr>
                <w:noProof/>
                <w:webHidden/>
              </w:rPr>
              <w:tab/>
            </w:r>
            <w:r>
              <w:rPr>
                <w:noProof/>
                <w:webHidden/>
              </w:rPr>
              <w:fldChar w:fldCharType="begin"/>
            </w:r>
            <w:r w:rsidR="00D94699">
              <w:rPr>
                <w:noProof/>
                <w:webHidden/>
              </w:rPr>
              <w:instrText xml:space="preserve"> PAGEREF _Toc440968668 \h </w:instrText>
            </w:r>
            <w:r>
              <w:rPr>
                <w:noProof/>
                <w:webHidden/>
              </w:rPr>
            </w:r>
            <w:r>
              <w:rPr>
                <w:noProof/>
                <w:webHidden/>
              </w:rPr>
              <w:fldChar w:fldCharType="separate"/>
            </w:r>
            <w:r w:rsidR="003D0469">
              <w:rPr>
                <w:noProof/>
                <w:webHidden/>
              </w:rPr>
              <w:t>25</w:t>
            </w:r>
            <w:r>
              <w:rPr>
                <w:noProof/>
                <w:webHidden/>
              </w:rPr>
              <w:fldChar w:fldCharType="end"/>
            </w:r>
          </w:hyperlink>
        </w:p>
        <w:p w:rsidR="00D94699" w:rsidRDefault="002A5B9F">
          <w:pPr>
            <w:pStyle w:val="35"/>
            <w:rPr>
              <w:rFonts w:asciiTheme="minorHAnsi" w:hAnsiTheme="minorHAnsi"/>
              <w:noProof/>
              <w:sz w:val="22"/>
            </w:rPr>
          </w:pPr>
          <w:hyperlink w:anchor="_Toc440968669" w:history="1">
            <w:r w:rsidR="00D94699" w:rsidRPr="00566EF9">
              <w:rPr>
                <w:rStyle w:val="a5"/>
                <w:noProof/>
              </w:rPr>
              <w:t>Статья 32. Санитарно-защитные зоны</w:t>
            </w:r>
            <w:r w:rsidR="00D94699">
              <w:rPr>
                <w:noProof/>
                <w:webHidden/>
              </w:rPr>
              <w:tab/>
            </w:r>
            <w:r>
              <w:rPr>
                <w:noProof/>
                <w:webHidden/>
              </w:rPr>
              <w:fldChar w:fldCharType="begin"/>
            </w:r>
            <w:r w:rsidR="00D94699">
              <w:rPr>
                <w:noProof/>
                <w:webHidden/>
              </w:rPr>
              <w:instrText xml:space="preserve"> PAGEREF _Toc440968669 \h </w:instrText>
            </w:r>
            <w:r>
              <w:rPr>
                <w:noProof/>
                <w:webHidden/>
              </w:rPr>
            </w:r>
            <w:r>
              <w:rPr>
                <w:noProof/>
                <w:webHidden/>
              </w:rPr>
              <w:fldChar w:fldCharType="separate"/>
            </w:r>
            <w:r w:rsidR="003D0469">
              <w:rPr>
                <w:noProof/>
                <w:webHidden/>
              </w:rPr>
              <w:t>28</w:t>
            </w:r>
            <w:r>
              <w:rPr>
                <w:noProof/>
                <w:webHidden/>
              </w:rPr>
              <w:fldChar w:fldCharType="end"/>
            </w:r>
          </w:hyperlink>
        </w:p>
        <w:p w:rsidR="00D94699" w:rsidRDefault="002A5B9F">
          <w:pPr>
            <w:pStyle w:val="35"/>
            <w:rPr>
              <w:rFonts w:asciiTheme="minorHAnsi" w:hAnsiTheme="minorHAnsi"/>
              <w:noProof/>
              <w:sz w:val="22"/>
            </w:rPr>
          </w:pPr>
          <w:hyperlink w:anchor="_Toc440968670" w:history="1">
            <w:r w:rsidR="00D94699" w:rsidRPr="00566EF9">
              <w:rPr>
                <w:rStyle w:val="a5"/>
                <w:noProof/>
              </w:rPr>
              <w:t>Статья 33. Зоны охраны объектов культурного наследия (памятников истории и культуры) народов Российской Федерации</w:t>
            </w:r>
            <w:r w:rsidR="00D94699">
              <w:rPr>
                <w:noProof/>
                <w:webHidden/>
              </w:rPr>
              <w:tab/>
            </w:r>
            <w:r>
              <w:rPr>
                <w:noProof/>
                <w:webHidden/>
              </w:rPr>
              <w:fldChar w:fldCharType="begin"/>
            </w:r>
            <w:r w:rsidR="00D94699">
              <w:rPr>
                <w:noProof/>
                <w:webHidden/>
              </w:rPr>
              <w:instrText xml:space="preserve"> PAGEREF _Toc440968670 \h </w:instrText>
            </w:r>
            <w:r>
              <w:rPr>
                <w:noProof/>
                <w:webHidden/>
              </w:rPr>
            </w:r>
            <w:r>
              <w:rPr>
                <w:noProof/>
                <w:webHidden/>
              </w:rPr>
              <w:fldChar w:fldCharType="separate"/>
            </w:r>
            <w:r w:rsidR="003D0469">
              <w:rPr>
                <w:noProof/>
                <w:webHidden/>
              </w:rPr>
              <w:t>28</w:t>
            </w:r>
            <w:r>
              <w:rPr>
                <w:noProof/>
                <w:webHidden/>
              </w:rPr>
              <w:fldChar w:fldCharType="end"/>
            </w:r>
          </w:hyperlink>
        </w:p>
        <w:p w:rsidR="00D94699" w:rsidRDefault="002A5B9F">
          <w:pPr>
            <w:pStyle w:val="35"/>
            <w:rPr>
              <w:rFonts w:asciiTheme="minorHAnsi" w:hAnsiTheme="minorHAnsi"/>
              <w:noProof/>
              <w:sz w:val="22"/>
            </w:rPr>
          </w:pPr>
          <w:hyperlink w:anchor="_Toc440968671" w:history="1">
            <w:r w:rsidR="00D94699" w:rsidRPr="00566EF9">
              <w:rPr>
                <w:rStyle w:val="a5"/>
                <w:noProof/>
              </w:rPr>
              <w:t>Статья 34. Водоохранные зоны</w:t>
            </w:r>
            <w:r w:rsidR="00D94699">
              <w:rPr>
                <w:noProof/>
                <w:webHidden/>
              </w:rPr>
              <w:tab/>
            </w:r>
            <w:r>
              <w:rPr>
                <w:noProof/>
                <w:webHidden/>
              </w:rPr>
              <w:fldChar w:fldCharType="begin"/>
            </w:r>
            <w:r w:rsidR="00D94699">
              <w:rPr>
                <w:noProof/>
                <w:webHidden/>
              </w:rPr>
              <w:instrText xml:space="preserve"> PAGEREF _Toc440968671 \h </w:instrText>
            </w:r>
            <w:r>
              <w:rPr>
                <w:noProof/>
                <w:webHidden/>
              </w:rPr>
            </w:r>
            <w:r>
              <w:rPr>
                <w:noProof/>
                <w:webHidden/>
              </w:rPr>
              <w:fldChar w:fldCharType="separate"/>
            </w:r>
            <w:r w:rsidR="003D0469">
              <w:rPr>
                <w:noProof/>
                <w:webHidden/>
              </w:rPr>
              <w:t>29</w:t>
            </w:r>
            <w:r>
              <w:rPr>
                <w:noProof/>
                <w:webHidden/>
              </w:rPr>
              <w:fldChar w:fldCharType="end"/>
            </w:r>
          </w:hyperlink>
        </w:p>
        <w:p w:rsidR="00D94699" w:rsidRDefault="002A5B9F">
          <w:pPr>
            <w:pStyle w:val="35"/>
            <w:rPr>
              <w:rFonts w:asciiTheme="minorHAnsi" w:hAnsiTheme="minorHAnsi"/>
              <w:noProof/>
              <w:sz w:val="22"/>
            </w:rPr>
          </w:pPr>
          <w:hyperlink w:anchor="_Toc440968672" w:history="1">
            <w:r w:rsidR="00D94699" w:rsidRPr="00566EF9">
              <w:rPr>
                <w:rStyle w:val="a5"/>
                <w:noProof/>
              </w:rPr>
              <w:t>Статья 35. Зоны санитарной охраны источников питьевого и хозяйственно-бытового водоснабжения</w:t>
            </w:r>
            <w:r w:rsidR="00D94699">
              <w:rPr>
                <w:noProof/>
                <w:webHidden/>
              </w:rPr>
              <w:tab/>
            </w:r>
            <w:r>
              <w:rPr>
                <w:noProof/>
                <w:webHidden/>
              </w:rPr>
              <w:fldChar w:fldCharType="begin"/>
            </w:r>
            <w:r w:rsidR="00D94699">
              <w:rPr>
                <w:noProof/>
                <w:webHidden/>
              </w:rPr>
              <w:instrText xml:space="preserve"> PAGEREF _Toc440968672 \h </w:instrText>
            </w:r>
            <w:r>
              <w:rPr>
                <w:noProof/>
                <w:webHidden/>
              </w:rPr>
            </w:r>
            <w:r>
              <w:rPr>
                <w:noProof/>
                <w:webHidden/>
              </w:rPr>
              <w:fldChar w:fldCharType="separate"/>
            </w:r>
            <w:r w:rsidR="003D0469">
              <w:rPr>
                <w:noProof/>
                <w:webHidden/>
              </w:rPr>
              <w:t>30</w:t>
            </w:r>
            <w:r>
              <w:rPr>
                <w:noProof/>
                <w:webHidden/>
              </w:rPr>
              <w:fldChar w:fldCharType="end"/>
            </w:r>
          </w:hyperlink>
        </w:p>
        <w:p w:rsidR="00D94699" w:rsidRDefault="002A5B9F">
          <w:pPr>
            <w:pStyle w:val="35"/>
            <w:rPr>
              <w:rFonts w:asciiTheme="minorHAnsi" w:hAnsiTheme="minorHAnsi"/>
              <w:noProof/>
              <w:sz w:val="22"/>
            </w:rPr>
          </w:pPr>
          <w:hyperlink w:anchor="_Toc440968673" w:history="1">
            <w:r w:rsidR="00D94699" w:rsidRPr="00566EF9">
              <w:rPr>
                <w:rStyle w:val="a5"/>
                <w:noProof/>
              </w:rPr>
              <w:t>Часть III. Градостроительные регламенты</w:t>
            </w:r>
            <w:r w:rsidR="00D94699">
              <w:rPr>
                <w:noProof/>
                <w:webHidden/>
              </w:rPr>
              <w:tab/>
            </w:r>
            <w:r>
              <w:rPr>
                <w:noProof/>
                <w:webHidden/>
              </w:rPr>
              <w:fldChar w:fldCharType="begin"/>
            </w:r>
            <w:r w:rsidR="00D94699">
              <w:rPr>
                <w:noProof/>
                <w:webHidden/>
              </w:rPr>
              <w:instrText xml:space="preserve"> PAGEREF _Toc440968673 \h </w:instrText>
            </w:r>
            <w:r>
              <w:rPr>
                <w:noProof/>
                <w:webHidden/>
              </w:rPr>
            </w:r>
            <w:r>
              <w:rPr>
                <w:noProof/>
                <w:webHidden/>
              </w:rPr>
              <w:fldChar w:fldCharType="separate"/>
            </w:r>
            <w:r w:rsidR="003D0469">
              <w:rPr>
                <w:noProof/>
                <w:webHidden/>
              </w:rPr>
              <w:t>32</w:t>
            </w:r>
            <w:r>
              <w:rPr>
                <w:noProof/>
                <w:webHidden/>
              </w:rPr>
              <w:fldChar w:fldCharType="end"/>
            </w:r>
          </w:hyperlink>
        </w:p>
        <w:p w:rsidR="00D94699" w:rsidRDefault="002A5B9F">
          <w:pPr>
            <w:pStyle w:val="35"/>
            <w:rPr>
              <w:rFonts w:asciiTheme="minorHAnsi" w:hAnsiTheme="minorHAnsi"/>
              <w:noProof/>
              <w:sz w:val="22"/>
            </w:rPr>
          </w:pPr>
          <w:hyperlink w:anchor="_Toc440968674" w:history="1">
            <w:r w:rsidR="00D94699" w:rsidRPr="00566EF9">
              <w:rPr>
                <w:rStyle w:val="a5"/>
                <w:noProof/>
              </w:rPr>
              <w:t>Глава 9. Порядок установления и виды территориальных зон</w:t>
            </w:r>
            <w:r w:rsidR="00D94699">
              <w:rPr>
                <w:noProof/>
                <w:webHidden/>
              </w:rPr>
              <w:tab/>
            </w:r>
            <w:r>
              <w:rPr>
                <w:noProof/>
                <w:webHidden/>
              </w:rPr>
              <w:fldChar w:fldCharType="begin"/>
            </w:r>
            <w:r w:rsidR="00D94699">
              <w:rPr>
                <w:noProof/>
                <w:webHidden/>
              </w:rPr>
              <w:instrText xml:space="preserve"> PAGEREF _Toc440968674 \h </w:instrText>
            </w:r>
            <w:r>
              <w:rPr>
                <w:noProof/>
                <w:webHidden/>
              </w:rPr>
            </w:r>
            <w:r>
              <w:rPr>
                <w:noProof/>
                <w:webHidden/>
              </w:rPr>
              <w:fldChar w:fldCharType="separate"/>
            </w:r>
            <w:r w:rsidR="003D0469">
              <w:rPr>
                <w:noProof/>
                <w:webHidden/>
              </w:rPr>
              <w:t>32</w:t>
            </w:r>
            <w:r>
              <w:rPr>
                <w:noProof/>
                <w:webHidden/>
              </w:rPr>
              <w:fldChar w:fldCharType="end"/>
            </w:r>
          </w:hyperlink>
        </w:p>
        <w:p w:rsidR="00D94699" w:rsidRDefault="002A5B9F">
          <w:pPr>
            <w:pStyle w:val="35"/>
            <w:rPr>
              <w:rFonts w:asciiTheme="minorHAnsi" w:hAnsiTheme="minorHAnsi"/>
              <w:noProof/>
              <w:sz w:val="22"/>
            </w:rPr>
          </w:pPr>
          <w:hyperlink w:anchor="_Toc440968675" w:history="1">
            <w:r w:rsidR="00D94699" w:rsidRPr="00566EF9">
              <w:rPr>
                <w:rStyle w:val="a5"/>
                <w:noProof/>
              </w:rPr>
              <w:t>Статья 36. Порядок установления градостроительных регламентов</w:t>
            </w:r>
            <w:r w:rsidR="00D94699">
              <w:rPr>
                <w:noProof/>
                <w:webHidden/>
              </w:rPr>
              <w:tab/>
            </w:r>
            <w:r>
              <w:rPr>
                <w:noProof/>
                <w:webHidden/>
              </w:rPr>
              <w:fldChar w:fldCharType="begin"/>
            </w:r>
            <w:r w:rsidR="00D94699">
              <w:rPr>
                <w:noProof/>
                <w:webHidden/>
              </w:rPr>
              <w:instrText xml:space="preserve"> PAGEREF _Toc440968675 \h </w:instrText>
            </w:r>
            <w:r>
              <w:rPr>
                <w:noProof/>
                <w:webHidden/>
              </w:rPr>
            </w:r>
            <w:r>
              <w:rPr>
                <w:noProof/>
                <w:webHidden/>
              </w:rPr>
              <w:fldChar w:fldCharType="separate"/>
            </w:r>
            <w:r w:rsidR="003D0469">
              <w:rPr>
                <w:noProof/>
                <w:webHidden/>
              </w:rPr>
              <w:t>32</w:t>
            </w:r>
            <w:r>
              <w:rPr>
                <w:noProof/>
                <w:webHidden/>
              </w:rPr>
              <w:fldChar w:fldCharType="end"/>
            </w:r>
          </w:hyperlink>
        </w:p>
        <w:p w:rsidR="00D94699" w:rsidRDefault="002A5B9F">
          <w:pPr>
            <w:pStyle w:val="35"/>
            <w:rPr>
              <w:rFonts w:asciiTheme="minorHAnsi" w:hAnsiTheme="minorHAnsi"/>
              <w:noProof/>
              <w:sz w:val="22"/>
            </w:rPr>
          </w:pPr>
          <w:hyperlink w:anchor="_Toc440968676" w:history="1">
            <w:r w:rsidR="00D94699" w:rsidRPr="00566EF9">
              <w:rPr>
                <w:rStyle w:val="a5"/>
                <w:noProof/>
              </w:rPr>
              <w:t>Статья 37. Состав градостроительных регламентов</w:t>
            </w:r>
            <w:r w:rsidR="00D94699">
              <w:rPr>
                <w:noProof/>
                <w:webHidden/>
              </w:rPr>
              <w:tab/>
            </w:r>
            <w:r>
              <w:rPr>
                <w:noProof/>
                <w:webHidden/>
              </w:rPr>
              <w:fldChar w:fldCharType="begin"/>
            </w:r>
            <w:r w:rsidR="00D94699">
              <w:rPr>
                <w:noProof/>
                <w:webHidden/>
              </w:rPr>
              <w:instrText xml:space="preserve"> PAGEREF _Toc440968676 \h </w:instrText>
            </w:r>
            <w:r>
              <w:rPr>
                <w:noProof/>
                <w:webHidden/>
              </w:rPr>
            </w:r>
            <w:r>
              <w:rPr>
                <w:noProof/>
                <w:webHidden/>
              </w:rPr>
              <w:fldChar w:fldCharType="separate"/>
            </w:r>
            <w:r w:rsidR="003D0469">
              <w:rPr>
                <w:noProof/>
                <w:webHidden/>
              </w:rPr>
              <w:t>32</w:t>
            </w:r>
            <w:r>
              <w:rPr>
                <w:noProof/>
                <w:webHidden/>
              </w:rPr>
              <w:fldChar w:fldCharType="end"/>
            </w:r>
          </w:hyperlink>
        </w:p>
        <w:p w:rsidR="00D94699" w:rsidRDefault="002A5B9F">
          <w:pPr>
            <w:pStyle w:val="35"/>
            <w:rPr>
              <w:rFonts w:asciiTheme="minorHAnsi" w:hAnsiTheme="minorHAnsi"/>
              <w:noProof/>
              <w:sz w:val="22"/>
            </w:rPr>
          </w:pPr>
          <w:hyperlink w:anchor="_Toc440968677" w:history="1">
            <w:r w:rsidR="00D94699" w:rsidRPr="00566EF9">
              <w:rPr>
                <w:rStyle w:val="a5"/>
                <w:rFonts w:eastAsia="TimesNewRoman,Bold"/>
                <w:noProof/>
              </w:rPr>
              <w:t>Статья 38. Общие требования к видам разрешенного использования земельных участков и объектов капитального строительства</w:t>
            </w:r>
            <w:r w:rsidR="00D94699">
              <w:rPr>
                <w:noProof/>
                <w:webHidden/>
              </w:rPr>
              <w:tab/>
            </w:r>
            <w:r>
              <w:rPr>
                <w:noProof/>
                <w:webHidden/>
              </w:rPr>
              <w:fldChar w:fldCharType="begin"/>
            </w:r>
            <w:r w:rsidR="00D94699">
              <w:rPr>
                <w:noProof/>
                <w:webHidden/>
              </w:rPr>
              <w:instrText xml:space="preserve"> PAGEREF _Toc440968677 \h </w:instrText>
            </w:r>
            <w:r>
              <w:rPr>
                <w:noProof/>
                <w:webHidden/>
              </w:rPr>
            </w:r>
            <w:r>
              <w:rPr>
                <w:noProof/>
                <w:webHidden/>
              </w:rPr>
              <w:fldChar w:fldCharType="separate"/>
            </w:r>
            <w:r w:rsidR="003D0469">
              <w:rPr>
                <w:noProof/>
                <w:webHidden/>
              </w:rPr>
              <w:t>33</w:t>
            </w:r>
            <w:r>
              <w:rPr>
                <w:noProof/>
                <w:webHidden/>
              </w:rPr>
              <w:fldChar w:fldCharType="end"/>
            </w:r>
          </w:hyperlink>
        </w:p>
        <w:p w:rsidR="00D94699" w:rsidRDefault="002A5B9F">
          <w:pPr>
            <w:pStyle w:val="35"/>
            <w:rPr>
              <w:rFonts w:asciiTheme="minorHAnsi" w:hAnsiTheme="minorHAnsi"/>
              <w:noProof/>
              <w:sz w:val="22"/>
            </w:rPr>
          </w:pPr>
          <w:hyperlink w:anchor="_Toc440968678" w:history="1">
            <w:r w:rsidR="00D94699" w:rsidRPr="00566EF9">
              <w:rPr>
                <w:rStyle w:val="a5"/>
                <w:rFonts w:eastAsia="TimesNewRoman,Bold"/>
                <w:noProof/>
              </w:rPr>
              <w:t>Статья 39. Минимальные отступы зданий, строений, сооружений от границ земельных участков</w:t>
            </w:r>
            <w:r w:rsidR="00D94699">
              <w:rPr>
                <w:noProof/>
                <w:webHidden/>
              </w:rPr>
              <w:tab/>
            </w:r>
            <w:r>
              <w:rPr>
                <w:noProof/>
                <w:webHidden/>
              </w:rPr>
              <w:fldChar w:fldCharType="begin"/>
            </w:r>
            <w:r w:rsidR="00D94699">
              <w:rPr>
                <w:noProof/>
                <w:webHidden/>
              </w:rPr>
              <w:instrText xml:space="preserve"> PAGEREF _Toc440968678 \h </w:instrText>
            </w:r>
            <w:r>
              <w:rPr>
                <w:noProof/>
                <w:webHidden/>
              </w:rPr>
            </w:r>
            <w:r>
              <w:rPr>
                <w:noProof/>
                <w:webHidden/>
              </w:rPr>
              <w:fldChar w:fldCharType="separate"/>
            </w:r>
            <w:r w:rsidR="003D0469">
              <w:rPr>
                <w:noProof/>
                <w:webHidden/>
              </w:rPr>
              <w:t>34</w:t>
            </w:r>
            <w:r>
              <w:rPr>
                <w:noProof/>
                <w:webHidden/>
              </w:rPr>
              <w:fldChar w:fldCharType="end"/>
            </w:r>
          </w:hyperlink>
        </w:p>
        <w:p w:rsidR="00D94699" w:rsidRDefault="002A5B9F">
          <w:pPr>
            <w:pStyle w:val="35"/>
            <w:rPr>
              <w:rFonts w:asciiTheme="minorHAnsi" w:hAnsiTheme="minorHAnsi"/>
              <w:noProof/>
              <w:sz w:val="22"/>
            </w:rPr>
          </w:pPr>
          <w:hyperlink w:anchor="_Toc440968679" w:history="1">
            <w:r w:rsidR="00D94699" w:rsidRPr="00566EF9">
              <w:rPr>
                <w:rStyle w:val="a5"/>
                <w:noProof/>
              </w:rPr>
              <w:t>Статья 40. Градостроительные регламенты для жилых зон</w:t>
            </w:r>
            <w:r w:rsidR="00D94699">
              <w:rPr>
                <w:noProof/>
                <w:webHidden/>
              </w:rPr>
              <w:tab/>
            </w:r>
            <w:r>
              <w:rPr>
                <w:noProof/>
                <w:webHidden/>
              </w:rPr>
              <w:fldChar w:fldCharType="begin"/>
            </w:r>
            <w:r w:rsidR="00D94699">
              <w:rPr>
                <w:noProof/>
                <w:webHidden/>
              </w:rPr>
              <w:instrText xml:space="preserve"> PAGEREF _Toc440968679 \h </w:instrText>
            </w:r>
            <w:r>
              <w:rPr>
                <w:noProof/>
                <w:webHidden/>
              </w:rPr>
            </w:r>
            <w:r>
              <w:rPr>
                <w:noProof/>
                <w:webHidden/>
              </w:rPr>
              <w:fldChar w:fldCharType="separate"/>
            </w:r>
            <w:r w:rsidR="003D0469">
              <w:rPr>
                <w:noProof/>
                <w:webHidden/>
              </w:rPr>
              <w:t>34</w:t>
            </w:r>
            <w:r>
              <w:rPr>
                <w:noProof/>
                <w:webHidden/>
              </w:rPr>
              <w:fldChar w:fldCharType="end"/>
            </w:r>
          </w:hyperlink>
        </w:p>
        <w:p w:rsidR="00D94699" w:rsidRDefault="002A5B9F">
          <w:pPr>
            <w:pStyle w:val="35"/>
            <w:rPr>
              <w:rFonts w:asciiTheme="minorHAnsi" w:hAnsiTheme="minorHAnsi"/>
              <w:noProof/>
              <w:sz w:val="22"/>
            </w:rPr>
          </w:pPr>
          <w:hyperlink w:anchor="_Toc440968680" w:history="1">
            <w:r w:rsidR="00D94699" w:rsidRPr="00566EF9">
              <w:rPr>
                <w:rStyle w:val="a5"/>
                <w:noProof/>
              </w:rPr>
              <w:t>Статья 41. Градостроительные регламенты для зон рекреационного назначения</w:t>
            </w:r>
            <w:r w:rsidR="00D94699">
              <w:rPr>
                <w:noProof/>
                <w:webHidden/>
              </w:rPr>
              <w:tab/>
            </w:r>
            <w:r>
              <w:rPr>
                <w:noProof/>
                <w:webHidden/>
              </w:rPr>
              <w:fldChar w:fldCharType="begin"/>
            </w:r>
            <w:r w:rsidR="00D94699">
              <w:rPr>
                <w:noProof/>
                <w:webHidden/>
              </w:rPr>
              <w:instrText xml:space="preserve"> PAGEREF _Toc440968680 \h </w:instrText>
            </w:r>
            <w:r>
              <w:rPr>
                <w:noProof/>
                <w:webHidden/>
              </w:rPr>
            </w:r>
            <w:r>
              <w:rPr>
                <w:noProof/>
                <w:webHidden/>
              </w:rPr>
              <w:fldChar w:fldCharType="separate"/>
            </w:r>
            <w:r w:rsidR="003D0469">
              <w:rPr>
                <w:noProof/>
                <w:webHidden/>
              </w:rPr>
              <w:t>43</w:t>
            </w:r>
            <w:r>
              <w:rPr>
                <w:noProof/>
                <w:webHidden/>
              </w:rPr>
              <w:fldChar w:fldCharType="end"/>
            </w:r>
          </w:hyperlink>
        </w:p>
        <w:p w:rsidR="00D94699" w:rsidRDefault="002A5B9F">
          <w:pPr>
            <w:pStyle w:val="35"/>
            <w:rPr>
              <w:rFonts w:asciiTheme="minorHAnsi" w:hAnsiTheme="minorHAnsi"/>
              <w:noProof/>
              <w:sz w:val="22"/>
            </w:rPr>
          </w:pPr>
          <w:hyperlink w:anchor="_Toc440968681" w:history="1">
            <w:r w:rsidR="00D94699" w:rsidRPr="00566EF9">
              <w:rPr>
                <w:rStyle w:val="a5"/>
                <w:noProof/>
              </w:rPr>
              <w:t>Статья 42. Градостроительные регламенты для общественно-деловых зон</w:t>
            </w:r>
            <w:r w:rsidR="00D94699">
              <w:rPr>
                <w:noProof/>
                <w:webHidden/>
              </w:rPr>
              <w:tab/>
            </w:r>
            <w:r>
              <w:rPr>
                <w:noProof/>
                <w:webHidden/>
              </w:rPr>
              <w:fldChar w:fldCharType="begin"/>
            </w:r>
            <w:r w:rsidR="00D94699">
              <w:rPr>
                <w:noProof/>
                <w:webHidden/>
              </w:rPr>
              <w:instrText xml:space="preserve"> PAGEREF _Toc440968681 \h </w:instrText>
            </w:r>
            <w:r>
              <w:rPr>
                <w:noProof/>
                <w:webHidden/>
              </w:rPr>
            </w:r>
            <w:r>
              <w:rPr>
                <w:noProof/>
                <w:webHidden/>
              </w:rPr>
              <w:fldChar w:fldCharType="separate"/>
            </w:r>
            <w:r w:rsidR="003D0469">
              <w:rPr>
                <w:noProof/>
                <w:webHidden/>
              </w:rPr>
              <w:t>45</w:t>
            </w:r>
            <w:r>
              <w:rPr>
                <w:noProof/>
                <w:webHidden/>
              </w:rPr>
              <w:fldChar w:fldCharType="end"/>
            </w:r>
          </w:hyperlink>
        </w:p>
        <w:p w:rsidR="00D94699" w:rsidRDefault="002A5B9F">
          <w:pPr>
            <w:pStyle w:val="35"/>
            <w:rPr>
              <w:rFonts w:asciiTheme="minorHAnsi" w:hAnsiTheme="minorHAnsi"/>
              <w:noProof/>
              <w:sz w:val="22"/>
            </w:rPr>
          </w:pPr>
          <w:hyperlink w:anchor="_Toc440968682" w:history="1">
            <w:r w:rsidR="00D94699" w:rsidRPr="00566EF9">
              <w:rPr>
                <w:rStyle w:val="a5"/>
                <w:noProof/>
              </w:rPr>
              <w:t>Статья 43. Состав и назначение территорий общего пользования</w:t>
            </w:r>
            <w:r w:rsidR="00D94699">
              <w:rPr>
                <w:noProof/>
                <w:webHidden/>
              </w:rPr>
              <w:tab/>
            </w:r>
            <w:r>
              <w:rPr>
                <w:noProof/>
                <w:webHidden/>
              </w:rPr>
              <w:fldChar w:fldCharType="begin"/>
            </w:r>
            <w:r w:rsidR="00D94699">
              <w:rPr>
                <w:noProof/>
                <w:webHidden/>
              </w:rPr>
              <w:instrText xml:space="preserve"> PAGEREF _Toc440968682 \h </w:instrText>
            </w:r>
            <w:r>
              <w:rPr>
                <w:noProof/>
                <w:webHidden/>
              </w:rPr>
            </w:r>
            <w:r>
              <w:rPr>
                <w:noProof/>
                <w:webHidden/>
              </w:rPr>
              <w:fldChar w:fldCharType="separate"/>
            </w:r>
            <w:r w:rsidR="003D0469">
              <w:rPr>
                <w:noProof/>
                <w:webHidden/>
              </w:rPr>
              <w:t>48</w:t>
            </w:r>
            <w:r>
              <w:rPr>
                <w:noProof/>
                <w:webHidden/>
              </w:rPr>
              <w:fldChar w:fldCharType="end"/>
            </w:r>
          </w:hyperlink>
        </w:p>
        <w:p w:rsidR="00D94699" w:rsidRDefault="002A5B9F">
          <w:pPr>
            <w:pStyle w:val="35"/>
            <w:rPr>
              <w:rFonts w:asciiTheme="minorHAnsi" w:hAnsiTheme="minorHAnsi"/>
              <w:noProof/>
              <w:sz w:val="22"/>
            </w:rPr>
          </w:pPr>
          <w:hyperlink w:anchor="_Toc440968683" w:history="1">
            <w:r w:rsidR="00D94699" w:rsidRPr="00566EF9">
              <w:rPr>
                <w:rStyle w:val="a5"/>
                <w:noProof/>
                <w:shd w:val="clear" w:color="auto" w:fill="FFFFFF"/>
              </w:rPr>
              <w:t>Статья 44.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sidR="00D94699">
              <w:rPr>
                <w:noProof/>
                <w:webHidden/>
              </w:rPr>
              <w:tab/>
            </w:r>
            <w:r>
              <w:rPr>
                <w:noProof/>
                <w:webHidden/>
              </w:rPr>
              <w:fldChar w:fldCharType="begin"/>
            </w:r>
            <w:r w:rsidR="00D94699">
              <w:rPr>
                <w:noProof/>
                <w:webHidden/>
              </w:rPr>
              <w:instrText xml:space="preserve"> PAGEREF _Toc440968683 \h </w:instrText>
            </w:r>
            <w:r>
              <w:rPr>
                <w:noProof/>
                <w:webHidden/>
              </w:rPr>
            </w:r>
            <w:r>
              <w:rPr>
                <w:noProof/>
                <w:webHidden/>
              </w:rPr>
              <w:fldChar w:fldCharType="separate"/>
            </w:r>
            <w:r w:rsidR="003D0469">
              <w:rPr>
                <w:noProof/>
                <w:webHidden/>
              </w:rPr>
              <w:t>49</w:t>
            </w:r>
            <w:r>
              <w:rPr>
                <w:noProof/>
                <w:webHidden/>
              </w:rPr>
              <w:fldChar w:fldCharType="end"/>
            </w:r>
          </w:hyperlink>
        </w:p>
        <w:p w:rsidR="005F4352" w:rsidRDefault="002A5B9F">
          <w:r>
            <w:rPr>
              <w:b/>
              <w:bCs/>
            </w:rPr>
            <w:fldChar w:fldCharType="end"/>
          </w:r>
        </w:p>
      </w:sdtContent>
    </w:sdt>
    <w:p w:rsidR="003B7403" w:rsidRPr="00783E63" w:rsidRDefault="005F4352" w:rsidP="00783E63">
      <w:pPr>
        <w:spacing w:after="200" w:line="276" w:lineRule="auto"/>
        <w:ind w:firstLine="0"/>
        <w:jc w:val="left"/>
        <w:rPr>
          <w:rFonts w:cs="Times New Roman"/>
          <w:szCs w:val="24"/>
        </w:rPr>
      </w:pPr>
      <w:r>
        <w:rPr>
          <w:rFonts w:cs="Times New Roman"/>
          <w:szCs w:val="24"/>
        </w:rPr>
        <w:br w:type="page"/>
      </w:r>
    </w:p>
    <w:p w:rsidR="00650CD4" w:rsidRPr="00973BCE" w:rsidRDefault="00BB749A" w:rsidP="005E72DB">
      <w:pPr>
        <w:pStyle w:val="3"/>
      </w:pPr>
      <w:bookmarkStart w:id="2" w:name="_Toc440968630"/>
      <w:r w:rsidRPr="00973BCE">
        <w:lastRenderedPageBreak/>
        <w:t xml:space="preserve">Часть </w:t>
      </w:r>
      <w:r w:rsidRPr="00973BCE">
        <w:rPr>
          <w:lang w:val="en-US"/>
        </w:rPr>
        <w:t>I</w:t>
      </w:r>
      <w:r w:rsidR="005E72DB" w:rsidRPr="00973BCE">
        <w:t>. Порядок применения правил землепользования изастройки и внесения в них изменений</w:t>
      </w:r>
      <w:bookmarkEnd w:id="1"/>
      <w:bookmarkEnd w:id="2"/>
    </w:p>
    <w:p w:rsidR="00650CD4" w:rsidRPr="00973BCE" w:rsidRDefault="00650CD4" w:rsidP="00650CD4">
      <w:pPr>
        <w:shd w:val="clear" w:color="auto" w:fill="FFFFFF"/>
        <w:tabs>
          <w:tab w:val="left" w:pos="8334"/>
        </w:tabs>
        <w:contextualSpacing/>
        <w:rPr>
          <w:rFonts w:cs="Times New Roman"/>
          <w:b/>
          <w:bCs/>
          <w:szCs w:val="24"/>
        </w:rPr>
      </w:pPr>
      <w:bookmarkStart w:id="3" w:name="_Toc154142011"/>
    </w:p>
    <w:p w:rsidR="00650CD4" w:rsidRPr="00973BCE" w:rsidRDefault="00650CD4" w:rsidP="005E72DB">
      <w:pPr>
        <w:pStyle w:val="3"/>
      </w:pPr>
      <w:bookmarkStart w:id="4" w:name="_Toc432755041"/>
      <w:bookmarkStart w:id="5" w:name="_Toc440968631"/>
      <w:r w:rsidRPr="00973BCE">
        <w:t>Глава 1. Общие положения</w:t>
      </w:r>
      <w:bookmarkEnd w:id="3"/>
      <w:bookmarkEnd w:id="4"/>
      <w:bookmarkEnd w:id="5"/>
    </w:p>
    <w:p w:rsidR="005E72DB" w:rsidRPr="00973BCE" w:rsidRDefault="005E72DB" w:rsidP="001C5C74">
      <w:bookmarkStart w:id="6" w:name="_Toc154142012"/>
    </w:p>
    <w:p w:rsidR="00973BCE" w:rsidRPr="00973BCE" w:rsidRDefault="00650CD4" w:rsidP="00727BE3">
      <w:pPr>
        <w:pStyle w:val="3"/>
      </w:pPr>
      <w:bookmarkStart w:id="7" w:name="_Toc432755042"/>
      <w:bookmarkStart w:id="8" w:name="_Toc440968632"/>
      <w:r w:rsidRPr="00973BCE">
        <w:t xml:space="preserve">Статья 1. </w:t>
      </w:r>
      <w:bookmarkEnd w:id="7"/>
      <w:r w:rsidR="00973BCE" w:rsidRPr="00973BCE">
        <w:t xml:space="preserve">Назначение и содержание Правил землепользования и застройки городского поселения </w:t>
      </w:r>
      <w:r w:rsidR="000F24C7">
        <w:t xml:space="preserve">Воскресенск </w:t>
      </w:r>
      <w:r w:rsidR="003636C4">
        <w:t>Воскресенского</w:t>
      </w:r>
      <w:r w:rsidR="00973BCE" w:rsidRPr="00973BCE">
        <w:t>муниципального района Московской области</w:t>
      </w:r>
      <w:bookmarkEnd w:id="8"/>
    </w:p>
    <w:p w:rsidR="005E72DB" w:rsidRPr="00973BCE" w:rsidRDefault="005E72DB" w:rsidP="001C5C74"/>
    <w:bookmarkEnd w:id="6"/>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Правила </w:t>
      </w:r>
      <w:r w:rsidR="008C173B" w:rsidRPr="00973BCE">
        <w:t xml:space="preserve">землепользования и застройки городского поселения </w:t>
      </w:r>
      <w:r w:rsidR="008C173B">
        <w:t xml:space="preserve">Воскресенск Воскресенского </w:t>
      </w:r>
      <w:r w:rsidR="008C173B" w:rsidRPr="00973BCE">
        <w:t>муниципального района Московской области</w:t>
      </w:r>
      <w:r w:rsidR="008C173B">
        <w:t xml:space="preserve"> (далее – Правила)</w:t>
      </w:r>
      <w:r w:rsidRPr="00973BCE">
        <w:rPr>
          <w:rFonts w:cs="Times New Roman"/>
          <w:szCs w:val="24"/>
        </w:rPr>
        <w:t xml:space="preserve">в соответствии с Градостроительным и Земельным кодексами Российской Федерации, а также иными нормативными правовыми актами Российской Федерации, Московской области, </w:t>
      </w:r>
      <w:r w:rsidR="00574570">
        <w:rPr>
          <w:rFonts w:cs="Times New Roman"/>
          <w:szCs w:val="24"/>
        </w:rPr>
        <w:t xml:space="preserve">муниципальными правовыми актами </w:t>
      </w:r>
      <w:r w:rsidR="003636C4">
        <w:rPr>
          <w:rFonts w:cs="Times New Roman"/>
          <w:szCs w:val="24"/>
        </w:rPr>
        <w:t xml:space="preserve">Воскресенского </w:t>
      </w:r>
      <w:r w:rsidRPr="00973BCE">
        <w:rPr>
          <w:rFonts w:cs="Times New Roman"/>
          <w:szCs w:val="24"/>
        </w:rPr>
        <w:t xml:space="preserve">муниципального района и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закрепляют в городском поселении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73BCE" w:rsidRPr="00973BCE" w:rsidRDefault="00987F05" w:rsidP="00973BCE">
      <w:pPr>
        <w:contextualSpacing/>
        <w:rPr>
          <w:rFonts w:cs="Times New Roman"/>
          <w:szCs w:val="24"/>
        </w:rPr>
      </w:pPr>
      <w:r>
        <w:rPr>
          <w:rFonts w:cs="Times New Roman"/>
          <w:szCs w:val="24"/>
        </w:rPr>
        <w:t>2</w:t>
      </w:r>
      <w:r w:rsidR="00973BCE" w:rsidRPr="00973BCE">
        <w:rPr>
          <w:rFonts w:cs="Times New Roman"/>
          <w:szCs w:val="24"/>
        </w:rPr>
        <w:t>. Правила разработаны в целях:</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1) создания условий для устойчивого развития территорий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сохранения окружающей среды и объектов культурного наследия;</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2) создания условий для планировки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contextualSpacing/>
        <w:rPr>
          <w:rFonts w:cs="Times New Roman"/>
          <w:szCs w:val="24"/>
        </w:rPr>
      </w:pPr>
      <w:r w:rsidRPr="00973BCE">
        <w:rPr>
          <w:rFonts w:cs="Times New Roman"/>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73BCE" w:rsidRPr="00973BCE" w:rsidRDefault="00973BCE" w:rsidP="00973BCE">
      <w:pPr>
        <w:contextualSpacing/>
        <w:rPr>
          <w:rFonts w:cs="Times New Roman"/>
          <w:szCs w:val="24"/>
        </w:rPr>
      </w:pPr>
      <w:r w:rsidRPr="00973BCE">
        <w:rPr>
          <w:rFonts w:cs="Times New Roman"/>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Правила определяют компетенцию органов местного самоуправления и должностных лиц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w:t>
      </w:r>
      <w:r w:rsidR="006D4024">
        <w:rPr>
          <w:rFonts w:cs="Times New Roman"/>
          <w:szCs w:val="24"/>
        </w:rPr>
        <w:t xml:space="preserve">администрации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и центральных и</w:t>
      </w:r>
      <w:r w:rsidRPr="00973BCE">
        <w:rPr>
          <w:rFonts w:cs="Times New Roman"/>
          <w:szCs w:val="24"/>
          <w:shd w:val="clear" w:color="auto" w:fill="FFFFFF"/>
        </w:rPr>
        <w:t xml:space="preserve">сполнительных </w:t>
      </w:r>
      <w:r w:rsidRPr="00973BCE">
        <w:rPr>
          <w:rFonts w:cs="Times New Roman"/>
          <w:bCs/>
          <w:szCs w:val="24"/>
          <w:shd w:val="clear" w:color="auto" w:fill="FFFFFF"/>
        </w:rPr>
        <w:t xml:space="preserve">органов государственной </w:t>
      </w:r>
      <w:r w:rsidRPr="00973BCE">
        <w:rPr>
          <w:rFonts w:cs="Times New Roman"/>
          <w:szCs w:val="24"/>
          <w:shd w:val="clear" w:color="auto" w:fill="FFFFFF"/>
        </w:rPr>
        <w:t xml:space="preserve">власти </w:t>
      </w:r>
      <w:r w:rsidRPr="00973BCE">
        <w:rPr>
          <w:rFonts w:cs="Times New Roman"/>
          <w:bCs/>
          <w:szCs w:val="24"/>
          <w:shd w:val="clear" w:color="auto" w:fill="FFFFFF"/>
        </w:rPr>
        <w:t xml:space="preserve">Московской области </w:t>
      </w:r>
      <w:r w:rsidRPr="00973BCE">
        <w:rPr>
          <w:rFonts w:cs="Times New Roman"/>
          <w:szCs w:val="24"/>
        </w:rPr>
        <w:t xml:space="preserve">в сфере регулирования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 области. </w:t>
      </w:r>
    </w:p>
    <w:p w:rsidR="00973BCE" w:rsidRPr="00973BCE" w:rsidRDefault="00987F05" w:rsidP="00973BCE">
      <w:pPr>
        <w:contextualSpacing/>
        <w:rPr>
          <w:rFonts w:cs="Times New Roman"/>
          <w:szCs w:val="24"/>
        </w:rPr>
      </w:pPr>
      <w:r>
        <w:rPr>
          <w:rFonts w:cs="Times New Roman"/>
          <w:szCs w:val="24"/>
        </w:rPr>
        <w:t>3</w:t>
      </w:r>
      <w:r w:rsidR="00973BCE" w:rsidRPr="00973BCE">
        <w:rPr>
          <w:rFonts w:cs="Times New Roman"/>
          <w:szCs w:val="24"/>
        </w:rPr>
        <w:t>. Правила включают в себя:</w:t>
      </w:r>
    </w:p>
    <w:p w:rsidR="00973BCE" w:rsidRPr="00973BCE" w:rsidRDefault="00973BCE" w:rsidP="00973BCE">
      <w:pPr>
        <w:contextualSpacing/>
        <w:rPr>
          <w:rFonts w:cs="Times New Roman"/>
          <w:szCs w:val="24"/>
        </w:rPr>
      </w:pPr>
      <w:r w:rsidRPr="00973BCE">
        <w:rPr>
          <w:rFonts w:cs="Times New Roman"/>
          <w:szCs w:val="24"/>
        </w:rPr>
        <w:t xml:space="preserve">1) порядок их применения и внесения изменений в </w:t>
      </w:r>
      <w:r w:rsidR="00574570">
        <w:rPr>
          <w:rFonts w:cs="Times New Roman"/>
          <w:szCs w:val="24"/>
        </w:rPr>
        <w:t>П</w:t>
      </w:r>
      <w:r w:rsidRPr="00973BCE">
        <w:rPr>
          <w:rFonts w:cs="Times New Roman"/>
          <w:szCs w:val="24"/>
        </w:rPr>
        <w:t>равила;</w:t>
      </w:r>
    </w:p>
    <w:p w:rsidR="00973BCE" w:rsidRPr="00973BCE" w:rsidRDefault="00973BCE" w:rsidP="00973BCE">
      <w:pPr>
        <w:contextualSpacing/>
        <w:rPr>
          <w:rFonts w:cs="Times New Roman"/>
          <w:szCs w:val="24"/>
        </w:rPr>
      </w:pPr>
      <w:r w:rsidRPr="00973BCE">
        <w:rPr>
          <w:rFonts w:cs="Times New Roman"/>
          <w:szCs w:val="24"/>
        </w:rPr>
        <w:t>2) карту градостроительного зонирования;</w:t>
      </w:r>
    </w:p>
    <w:p w:rsidR="00973BCE" w:rsidRPr="00973BCE" w:rsidRDefault="00973BCE" w:rsidP="00973BCE">
      <w:pPr>
        <w:contextualSpacing/>
        <w:rPr>
          <w:rFonts w:cs="Times New Roman"/>
          <w:szCs w:val="24"/>
        </w:rPr>
      </w:pPr>
      <w:r w:rsidRPr="00973BCE">
        <w:rPr>
          <w:rFonts w:cs="Times New Roman"/>
          <w:szCs w:val="24"/>
        </w:rPr>
        <w:t>3) градостроительные регламенты.</w:t>
      </w:r>
    </w:p>
    <w:p w:rsidR="00973BCE" w:rsidRPr="00973BCE" w:rsidRDefault="00574570" w:rsidP="00973BCE">
      <w:pPr>
        <w:contextualSpacing/>
        <w:rPr>
          <w:rFonts w:cs="Times New Roman"/>
          <w:szCs w:val="24"/>
        </w:rPr>
      </w:pPr>
      <w:r>
        <w:rPr>
          <w:rFonts w:cs="Times New Roman"/>
          <w:szCs w:val="24"/>
        </w:rPr>
        <w:t>Порядок применения П</w:t>
      </w:r>
      <w:r w:rsidR="00973BCE" w:rsidRPr="00973BCE">
        <w:rPr>
          <w:rFonts w:cs="Times New Roman"/>
          <w:szCs w:val="24"/>
        </w:rPr>
        <w:t>равил и внесения в них изменений включает в себя положения:</w:t>
      </w:r>
    </w:p>
    <w:p w:rsidR="00973BCE" w:rsidRPr="00973BCE" w:rsidRDefault="00973BCE" w:rsidP="003636C4">
      <w:pPr>
        <w:shd w:val="clear" w:color="auto" w:fill="FFFFFF"/>
        <w:tabs>
          <w:tab w:val="left" w:pos="8334"/>
        </w:tabs>
        <w:contextualSpacing/>
        <w:rPr>
          <w:rFonts w:cs="Times New Roman"/>
          <w:szCs w:val="24"/>
        </w:rPr>
      </w:pPr>
      <w:r w:rsidRPr="00973BCE">
        <w:rPr>
          <w:rFonts w:cs="Times New Roman"/>
          <w:szCs w:val="24"/>
        </w:rPr>
        <w:t xml:space="preserve">1) о регулировании землепользования и застройки органами местного самоуправления городского поселения </w:t>
      </w:r>
      <w:r w:rsidR="000F24C7">
        <w:rPr>
          <w:rFonts w:cs="Times New Roman"/>
          <w:szCs w:val="24"/>
        </w:rPr>
        <w:t xml:space="preserve">Воскресенск </w:t>
      </w:r>
      <w:r w:rsidR="003636C4">
        <w:rPr>
          <w:rFonts w:cs="Times New Roman"/>
          <w:szCs w:val="24"/>
        </w:rPr>
        <w:t>Воскресенского</w:t>
      </w:r>
      <w:r w:rsidRPr="00973BCE">
        <w:rPr>
          <w:rFonts w:cs="Times New Roman"/>
          <w:szCs w:val="24"/>
        </w:rPr>
        <w:t xml:space="preserve"> муниципального района Московской области, </w:t>
      </w:r>
      <w:r w:rsidR="006D4024">
        <w:rPr>
          <w:rFonts w:cs="Times New Roman"/>
          <w:szCs w:val="24"/>
        </w:rPr>
        <w:t xml:space="preserve">администрации </w:t>
      </w:r>
      <w:r w:rsidR="003636C4">
        <w:rPr>
          <w:rFonts w:cs="Times New Roman"/>
          <w:szCs w:val="24"/>
        </w:rPr>
        <w:t xml:space="preserve">Воскресенского </w:t>
      </w:r>
      <w:r w:rsidRPr="00973BCE">
        <w:rPr>
          <w:rFonts w:cs="Times New Roman"/>
          <w:szCs w:val="24"/>
        </w:rPr>
        <w:t xml:space="preserve">муниципального района Московскойобласти и </w:t>
      </w:r>
      <w:r w:rsidRPr="00973BCE">
        <w:rPr>
          <w:rFonts w:cs="Times New Roman"/>
          <w:szCs w:val="24"/>
          <w:shd w:val="clear" w:color="auto" w:fill="FFFFFF"/>
        </w:rPr>
        <w:t>исполнительными</w:t>
      </w:r>
      <w:r w:rsidRPr="00973BCE">
        <w:rPr>
          <w:rStyle w:val="apple-converted-space"/>
          <w:rFonts w:cs="Times New Roman"/>
          <w:szCs w:val="24"/>
          <w:shd w:val="clear" w:color="auto" w:fill="FFFFFF"/>
        </w:rPr>
        <w:t> </w:t>
      </w:r>
      <w:r w:rsidRPr="00973BCE">
        <w:rPr>
          <w:rFonts w:cs="Times New Roman"/>
          <w:bCs/>
          <w:szCs w:val="24"/>
          <w:shd w:val="clear" w:color="auto" w:fill="FFFFFF"/>
        </w:rPr>
        <w:t>органами</w:t>
      </w:r>
      <w:r w:rsidRPr="00973BCE">
        <w:rPr>
          <w:rStyle w:val="apple-converted-space"/>
          <w:rFonts w:cs="Times New Roman"/>
          <w:szCs w:val="24"/>
          <w:shd w:val="clear" w:color="auto" w:fill="FFFFFF"/>
        </w:rPr>
        <w:t> </w:t>
      </w:r>
      <w:r w:rsidRPr="00973BCE">
        <w:rPr>
          <w:rFonts w:cs="Times New Roman"/>
          <w:bCs/>
          <w:szCs w:val="24"/>
          <w:shd w:val="clear" w:color="auto" w:fill="FFFFFF"/>
        </w:rPr>
        <w:t>государственной</w:t>
      </w:r>
      <w:r w:rsidR="003636C4">
        <w:rPr>
          <w:rStyle w:val="apple-converted-space"/>
          <w:rFonts w:cs="Times New Roman"/>
          <w:szCs w:val="24"/>
          <w:shd w:val="clear" w:color="auto" w:fill="FFFFFF"/>
        </w:rPr>
        <w:t xml:space="preserve">власти </w:t>
      </w:r>
      <w:r w:rsidRPr="00973BCE">
        <w:rPr>
          <w:rFonts w:cs="Times New Roman"/>
          <w:bCs/>
          <w:szCs w:val="24"/>
          <w:shd w:val="clear" w:color="auto" w:fill="FFFFFF"/>
        </w:rPr>
        <w:t>Московской</w:t>
      </w:r>
      <w:r w:rsidRPr="00973BCE">
        <w:rPr>
          <w:rStyle w:val="apple-converted-space"/>
          <w:rFonts w:cs="Times New Roman"/>
          <w:szCs w:val="24"/>
          <w:shd w:val="clear" w:color="auto" w:fill="FFFFFF"/>
        </w:rPr>
        <w:t> </w:t>
      </w:r>
      <w:r w:rsidRPr="00973BCE">
        <w:rPr>
          <w:rFonts w:cs="Times New Roman"/>
          <w:bCs/>
          <w:szCs w:val="24"/>
          <w:shd w:val="clear" w:color="auto" w:fill="FFFFFF"/>
        </w:rPr>
        <w:t>области</w:t>
      </w:r>
      <w:r w:rsidRPr="00973BCE">
        <w:rPr>
          <w:rFonts w:cs="Times New Roman"/>
          <w:szCs w:val="24"/>
        </w:rPr>
        <w:t>;</w:t>
      </w:r>
    </w:p>
    <w:p w:rsidR="00973BCE" w:rsidRPr="00973BCE" w:rsidRDefault="00973BCE" w:rsidP="00973BCE">
      <w:pPr>
        <w:contextualSpacing/>
        <w:rPr>
          <w:rFonts w:cs="Times New Roman"/>
          <w:szCs w:val="24"/>
        </w:rPr>
      </w:pPr>
      <w:r w:rsidRPr="00973BCE">
        <w:rPr>
          <w:rFonts w:cs="Times New Roman"/>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73BCE" w:rsidRPr="00973BCE" w:rsidRDefault="00973BCE" w:rsidP="00973BCE">
      <w:pPr>
        <w:contextualSpacing/>
        <w:rPr>
          <w:rFonts w:cs="Times New Roman"/>
          <w:szCs w:val="24"/>
        </w:rPr>
      </w:pPr>
      <w:r w:rsidRPr="00973BCE">
        <w:rPr>
          <w:rFonts w:cs="Times New Roman"/>
          <w:szCs w:val="24"/>
        </w:rPr>
        <w:t>3) о подготовке документации по планировке территории;</w:t>
      </w:r>
    </w:p>
    <w:p w:rsidR="00973BCE" w:rsidRPr="00973BCE" w:rsidRDefault="00973BCE" w:rsidP="00973BCE">
      <w:pPr>
        <w:contextualSpacing/>
        <w:rPr>
          <w:rFonts w:cs="Times New Roman"/>
          <w:szCs w:val="24"/>
        </w:rPr>
      </w:pPr>
      <w:r w:rsidRPr="00973BCE">
        <w:rPr>
          <w:rFonts w:cs="Times New Roman"/>
          <w:szCs w:val="24"/>
        </w:rPr>
        <w:t>4) о проведении публичных слушаний по вопросам землепользования и застройки;</w:t>
      </w:r>
    </w:p>
    <w:p w:rsidR="00973BCE" w:rsidRPr="00973BCE" w:rsidRDefault="00973BCE" w:rsidP="00973BCE">
      <w:pPr>
        <w:contextualSpacing/>
        <w:rPr>
          <w:rFonts w:cs="Times New Roman"/>
          <w:szCs w:val="24"/>
        </w:rPr>
      </w:pPr>
      <w:r w:rsidRPr="00973BCE">
        <w:rPr>
          <w:rFonts w:cs="Times New Roman"/>
          <w:szCs w:val="24"/>
        </w:rPr>
        <w:t>5) о внесении изменений в Правила;</w:t>
      </w:r>
    </w:p>
    <w:p w:rsidR="00973BCE" w:rsidRPr="00973BCE" w:rsidRDefault="00973BCE" w:rsidP="00973BCE">
      <w:pPr>
        <w:contextualSpacing/>
        <w:rPr>
          <w:rFonts w:cs="Times New Roman"/>
          <w:szCs w:val="24"/>
        </w:rPr>
      </w:pPr>
      <w:r w:rsidRPr="00973BCE">
        <w:rPr>
          <w:rFonts w:cs="Times New Roman"/>
          <w:szCs w:val="24"/>
        </w:rPr>
        <w:lastRenderedPageBreak/>
        <w:t>6) о регулировании иных вопросов землепользования и застройки.</w:t>
      </w:r>
    </w:p>
    <w:p w:rsidR="00973BCE" w:rsidRPr="00973BCE" w:rsidRDefault="00973BCE" w:rsidP="00973BCE">
      <w:pPr>
        <w:shd w:val="clear" w:color="auto" w:fill="FFFFFF"/>
        <w:tabs>
          <w:tab w:val="left" w:pos="8334"/>
        </w:tabs>
        <w:contextualSpacing/>
        <w:rPr>
          <w:rFonts w:cs="Times New Roman"/>
          <w:szCs w:val="24"/>
        </w:rPr>
      </w:pPr>
      <w:r w:rsidRPr="00973BCE">
        <w:rPr>
          <w:rFonts w:cs="Times New Roman"/>
          <w:szCs w:val="24"/>
        </w:rPr>
        <w:t xml:space="preserve">4. 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650CD4" w:rsidRPr="00973BCE" w:rsidRDefault="00650CD4" w:rsidP="00574570">
      <w:bookmarkStart w:id="9" w:name="_Toc88913035"/>
      <w:bookmarkStart w:id="10" w:name="_Toc154142013"/>
    </w:p>
    <w:p w:rsidR="00650CD4" w:rsidRPr="00973BCE" w:rsidRDefault="00650CD4" w:rsidP="00B049E6">
      <w:pPr>
        <w:pStyle w:val="3"/>
      </w:pPr>
      <w:bookmarkStart w:id="11" w:name="_Toc432755043"/>
      <w:bookmarkStart w:id="12" w:name="_Toc440968633"/>
      <w:r w:rsidRPr="00973BCE">
        <w:rPr>
          <w:rStyle w:val="30"/>
          <w:b/>
          <w:bCs/>
        </w:rPr>
        <w:t>Статья</w:t>
      </w:r>
      <w:r w:rsidR="00AD5714" w:rsidRPr="00973BCE">
        <w:t>2</w:t>
      </w:r>
      <w:r w:rsidRPr="00973BCE">
        <w:t>. Открытость и доступность информации о землепользовании и застройке</w:t>
      </w:r>
      <w:bookmarkEnd w:id="9"/>
      <w:bookmarkEnd w:id="10"/>
      <w:bookmarkEnd w:id="11"/>
      <w:bookmarkEnd w:id="12"/>
    </w:p>
    <w:p w:rsidR="005E72DB" w:rsidRPr="00973BCE" w:rsidRDefault="005E72DB" w:rsidP="00650CD4">
      <w:pPr>
        <w:contextualSpacing/>
        <w:rPr>
          <w:rFonts w:cs="Times New Roman"/>
          <w:szCs w:val="24"/>
        </w:rPr>
      </w:pPr>
    </w:p>
    <w:p w:rsidR="00973BCE" w:rsidRPr="00973BCE" w:rsidRDefault="00973BCE" w:rsidP="00973BCE">
      <w:pPr>
        <w:contextualSpacing/>
        <w:rPr>
          <w:rFonts w:cs="Times New Roman"/>
          <w:szCs w:val="24"/>
        </w:rPr>
      </w:pPr>
      <w:bookmarkStart w:id="13" w:name="_Toc432755044"/>
      <w:r w:rsidRPr="00973BCE">
        <w:rPr>
          <w:rFonts w:cs="Times New Roman"/>
          <w:szCs w:val="24"/>
        </w:rPr>
        <w:t xml:space="preserve">1. Правила, </w:t>
      </w:r>
      <w:r w:rsidR="001C5C74">
        <w:rPr>
          <w:rFonts w:cs="Times New Roman"/>
          <w:szCs w:val="24"/>
        </w:rPr>
        <w:t>документы</w:t>
      </w:r>
      <w:r w:rsidRPr="00973BCE">
        <w:rPr>
          <w:rFonts w:cs="Times New Roman"/>
          <w:szCs w:val="24"/>
        </w:rPr>
        <w:t xml:space="preserve"> территориального планирования, документация по планировке территории городского поселения </w:t>
      </w:r>
      <w:r w:rsidR="000F24C7">
        <w:rPr>
          <w:rFonts w:cs="Times New Roman"/>
          <w:szCs w:val="24"/>
        </w:rPr>
        <w:t xml:space="preserve">Воскресенск </w:t>
      </w:r>
      <w:r w:rsidR="003636C4">
        <w:rPr>
          <w:rFonts w:cs="Times New Roman"/>
          <w:szCs w:val="24"/>
        </w:rPr>
        <w:t>Воскресенского</w:t>
      </w:r>
      <w:r w:rsidRPr="00973BCE">
        <w:rPr>
          <w:rFonts w:cs="Times New Roman"/>
          <w:szCs w:val="24"/>
        </w:rPr>
        <w:t>муниципального района Московской области являются открытыми для физических и юридических лиц.</w:t>
      </w:r>
    </w:p>
    <w:p w:rsidR="00973BCE" w:rsidRPr="00973BCE" w:rsidRDefault="00973BCE" w:rsidP="00973BCE">
      <w:pPr>
        <w:contextualSpacing/>
        <w:rPr>
          <w:rFonts w:cs="Times New Roman"/>
          <w:szCs w:val="24"/>
        </w:rPr>
      </w:pPr>
      <w:r w:rsidRPr="00973BCE">
        <w:rPr>
          <w:rFonts w:cs="Times New Roman"/>
          <w:szCs w:val="24"/>
        </w:rPr>
        <w:t xml:space="preserve">2. </w:t>
      </w:r>
      <w:r w:rsidR="00574570">
        <w:rPr>
          <w:rFonts w:cs="Times New Roman"/>
          <w:szCs w:val="24"/>
        </w:rPr>
        <w:t>Органы местного самоуправления городского поселения</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обеспечивает возможность ознакомления с Правилами путем:</w:t>
      </w:r>
    </w:p>
    <w:p w:rsidR="00973BCE" w:rsidRPr="00973BCE" w:rsidRDefault="00973BCE" w:rsidP="00973BCE">
      <w:pPr>
        <w:contextualSpacing/>
        <w:rPr>
          <w:rFonts w:cs="Times New Roman"/>
          <w:szCs w:val="24"/>
        </w:rPr>
      </w:pPr>
      <w:r w:rsidRPr="00973BCE">
        <w:rPr>
          <w:rFonts w:cs="Times New Roman"/>
          <w:szCs w:val="24"/>
        </w:rPr>
        <w:t>–публикации Правил в официальном печатном издании;</w:t>
      </w:r>
    </w:p>
    <w:p w:rsidR="00973BCE" w:rsidRPr="00973BCE" w:rsidRDefault="00973BCE" w:rsidP="00973BCE">
      <w:pPr>
        <w:contextualSpacing/>
        <w:rPr>
          <w:rFonts w:cs="Times New Roman"/>
          <w:szCs w:val="24"/>
        </w:rPr>
      </w:pPr>
      <w:r w:rsidRPr="00973BCE">
        <w:rPr>
          <w:rFonts w:cs="Times New Roman"/>
          <w:szCs w:val="24"/>
        </w:rPr>
        <w:t>– создания условий для ознакомления с Правилами и градостроительной документ</w:t>
      </w:r>
      <w:r w:rsidR="008C173B">
        <w:rPr>
          <w:rFonts w:cs="Times New Roman"/>
          <w:szCs w:val="24"/>
        </w:rPr>
        <w:t>ацией в администрации поселения.</w:t>
      </w:r>
    </w:p>
    <w:p w:rsidR="00973BCE" w:rsidRPr="00973BCE" w:rsidRDefault="00973BCE" w:rsidP="00973BCE">
      <w:pPr>
        <w:contextualSpacing/>
        <w:rPr>
          <w:rFonts w:cs="Times New Roman"/>
          <w:szCs w:val="24"/>
        </w:rPr>
      </w:pPr>
      <w:r w:rsidRPr="00973BCE">
        <w:rPr>
          <w:rFonts w:cs="Times New Roman"/>
          <w:szCs w:val="24"/>
        </w:rPr>
        <w:t xml:space="preserve">3. Граждане имеют право участвовать в принятии решений по вопросам землепользования и застройки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в соответствии с действующим законодательством Российской Федерации, </w:t>
      </w:r>
      <w:r w:rsidR="006D4024">
        <w:rPr>
          <w:rFonts w:cs="Times New Roman"/>
          <w:szCs w:val="24"/>
        </w:rPr>
        <w:t xml:space="preserve">законодательством </w:t>
      </w:r>
      <w:r w:rsidRPr="00973BCE">
        <w:rPr>
          <w:rFonts w:cs="Times New Roman"/>
          <w:szCs w:val="24"/>
        </w:rPr>
        <w:t xml:space="preserve">Московской области, муниципальными правовыми актами органов местного самоуправления </w:t>
      </w:r>
      <w:r w:rsidR="001C5C74">
        <w:rPr>
          <w:rFonts w:cs="Times New Roman"/>
          <w:szCs w:val="24"/>
        </w:rPr>
        <w:t xml:space="preserve">Воскресенского </w:t>
      </w:r>
      <w:r w:rsidR="001C5C74" w:rsidRPr="00973BCE">
        <w:rPr>
          <w:rFonts w:cs="Times New Roman"/>
          <w:szCs w:val="24"/>
        </w:rPr>
        <w:t>муниципального района Московской области</w:t>
      </w:r>
      <w:r w:rsidR="001C5C74">
        <w:rPr>
          <w:rFonts w:cs="Times New Roman"/>
          <w:szCs w:val="24"/>
        </w:rPr>
        <w:t>,</w:t>
      </w:r>
      <w:r w:rsidRPr="00973BCE">
        <w:rPr>
          <w:rFonts w:cs="Times New Roman"/>
          <w:szCs w:val="24"/>
        </w:rPr>
        <w:t xml:space="preserve">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1C5C74">
      <w:pPr>
        <w:rPr>
          <w:rStyle w:val="30"/>
          <w:rFonts w:eastAsiaTheme="minorEastAsia"/>
          <w:b w:val="0"/>
        </w:rPr>
      </w:pPr>
    </w:p>
    <w:p w:rsidR="00650CD4" w:rsidRPr="00973BCE" w:rsidRDefault="00650CD4" w:rsidP="00B049E6">
      <w:pPr>
        <w:pStyle w:val="3"/>
      </w:pPr>
      <w:bookmarkStart w:id="14" w:name="_Toc440968634"/>
      <w:r w:rsidRPr="00973BCE">
        <w:rPr>
          <w:rStyle w:val="30"/>
          <w:b/>
        </w:rPr>
        <w:t>Статья</w:t>
      </w:r>
      <w:r w:rsidR="00AD5714" w:rsidRPr="00973BCE">
        <w:t>3</w:t>
      </w:r>
      <w:r w:rsidRPr="00973BCE">
        <w:t>. Права, возникшие до введения в действие Правил</w:t>
      </w:r>
      <w:bookmarkEnd w:id="13"/>
      <w:bookmarkEnd w:id="14"/>
    </w:p>
    <w:p w:rsidR="005E72DB" w:rsidRPr="00973BCE" w:rsidRDefault="005E72DB" w:rsidP="005E72DB">
      <w:pPr>
        <w:ind w:firstLine="0"/>
        <w:contextualSpacing/>
        <w:rPr>
          <w:rFonts w:cs="Times New Roman"/>
          <w:b/>
          <w:szCs w:val="24"/>
        </w:rPr>
      </w:pP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bookmarkStart w:id="15" w:name="_Toc154142023"/>
      <w:r w:rsidRPr="00973BCE">
        <w:rPr>
          <w:rFonts w:cs="Times New Roman"/>
          <w:szCs w:val="24"/>
        </w:rPr>
        <w:t>Принятые до введения в действие Правил</w:t>
      </w:r>
      <w:r w:rsidR="001C5C74">
        <w:rPr>
          <w:rFonts w:cs="Times New Roman"/>
          <w:szCs w:val="24"/>
        </w:rPr>
        <w:t>муниципальные</w:t>
      </w:r>
      <w:r w:rsidRPr="00973BCE">
        <w:rPr>
          <w:rFonts w:cs="Times New Roman"/>
          <w:szCs w:val="24"/>
        </w:rPr>
        <w:t xml:space="preserve"> правовые акты 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973BCE">
        <w:rPr>
          <w:rFonts w:cs="Times New Roman"/>
          <w:szCs w:val="24"/>
        </w:rPr>
        <w:t>муниципального района Московской области по вопросам землепользования и застройки применяются в части, не противоречащей Правилам.</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Разрешения на строительство, выданные физическим и юридическим лицам до введения в действие Правил, являются действительными.</w:t>
      </w:r>
    </w:p>
    <w:p w:rsidR="00973BCE" w:rsidRPr="00973BCE" w:rsidRDefault="00973BCE" w:rsidP="00973BCE">
      <w:pPr>
        <w:pStyle w:val="4-123"/>
        <w:widowControl w:val="0"/>
        <w:numPr>
          <w:ilvl w:val="0"/>
          <w:numId w:val="3"/>
        </w:numPr>
        <w:tabs>
          <w:tab w:val="left" w:pos="1134"/>
        </w:tabs>
        <w:spacing w:after="0"/>
        <w:ind w:left="0" w:firstLine="709"/>
        <w:contextualSpacing/>
        <w:outlineLvl w:val="3"/>
        <w:rPr>
          <w:rFonts w:cs="Times New Roman"/>
          <w:szCs w:val="24"/>
        </w:rPr>
      </w:pPr>
      <w:r w:rsidRPr="00973BCE">
        <w:rPr>
          <w:rFonts w:cs="Times New Roman"/>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4. Не отвечающие требованиям градостроительных регламентов, установленных в соответствующей территориальной зоне, виды разрешенного использования земельных участков или объектов капитального строительства, их предельные (минимальные и (или) максимальные) размеры и предельные параметры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t xml:space="preserve">5. Реконструкция указанных в </w:t>
      </w:r>
      <w:hyperlink r:id="rId8" w:history="1">
        <w:r w:rsidR="001C5C74">
          <w:rPr>
            <w:rFonts w:cs="Times New Roman"/>
            <w:szCs w:val="24"/>
          </w:rPr>
          <w:t>пункте</w:t>
        </w:r>
      </w:hyperlink>
      <w:r w:rsidRPr="00973BCE">
        <w:rPr>
          <w:rFonts w:cs="Times New Roman"/>
          <w:szCs w:val="24"/>
        </w:rPr>
        <w:t>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73BCE" w:rsidRPr="00973BCE" w:rsidRDefault="00973BCE" w:rsidP="00973BCE">
      <w:pPr>
        <w:pStyle w:val="4-123"/>
        <w:widowControl w:val="0"/>
        <w:numPr>
          <w:ilvl w:val="0"/>
          <w:numId w:val="0"/>
        </w:numPr>
        <w:tabs>
          <w:tab w:val="left" w:pos="0"/>
        </w:tabs>
        <w:spacing w:after="0"/>
        <w:ind w:firstLine="709"/>
        <w:contextualSpacing/>
        <w:rPr>
          <w:rFonts w:cs="Times New Roman"/>
          <w:szCs w:val="24"/>
        </w:rPr>
      </w:pPr>
      <w:r w:rsidRPr="00973BCE">
        <w:rPr>
          <w:rFonts w:cs="Times New Roman"/>
          <w:szCs w:val="24"/>
        </w:rPr>
        <w:lastRenderedPageBreak/>
        <w:t xml:space="preserve">6. В случае, если использование указанных в </w:t>
      </w:r>
      <w:hyperlink r:id="rId9" w:history="1">
        <w:r w:rsidR="001C5C74">
          <w:rPr>
            <w:rFonts w:cs="Times New Roman"/>
            <w:szCs w:val="24"/>
          </w:rPr>
          <w:t>пункте</w:t>
        </w:r>
      </w:hyperlink>
      <w:r w:rsidRPr="00973BCE">
        <w:rPr>
          <w:rFonts w:cs="Times New Roman"/>
          <w:szCs w:val="24"/>
        </w:rPr>
        <w:t>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E1850" w:rsidRPr="006E336C" w:rsidRDefault="001E1850" w:rsidP="001E1850">
      <w:pPr>
        <w:widowControl w:val="0"/>
        <w:autoSpaceDE w:val="0"/>
        <w:autoSpaceDN w:val="0"/>
        <w:adjustRightInd w:val="0"/>
        <w:rPr>
          <w:rFonts w:cs="Times New Roman"/>
          <w:bCs/>
          <w:szCs w:val="24"/>
        </w:rPr>
      </w:pPr>
      <w:r w:rsidRPr="002C56C3">
        <w:rPr>
          <w:rFonts w:cs="Times New Roman"/>
          <w:color w:val="000000"/>
          <w:szCs w:val="24"/>
          <w:shd w:val="clear" w:color="auto" w:fill="FFFFFF"/>
        </w:rPr>
        <w:t xml:space="preserve">7. Разрешенное использование земельных участков, установленное до дня утверждения Правил, признается действительным вне зависимости от его соответствия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от </w:t>
      </w:r>
      <w:r w:rsidR="001C5C74">
        <w:rPr>
          <w:rFonts w:cs="Times New Roman"/>
          <w:color w:val="000000"/>
          <w:szCs w:val="24"/>
          <w:shd w:val="clear" w:color="auto" w:fill="FFFFFF"/>
        </w:rPr>
        <w:t>0</w:t>
      </w:r>
      <w:r w:rsidRPr="002C56C3">
        <w:rPr>
          <w:rFonts w:cs="Times New Roman"/>
          <w:color w:val="000000"/>
          <w:szCs w:val="24"/>
          <w:shd w:val="clear" w:color="auto" w:fill="FFFFFF"/>
        </w:rPr>
        <w:t>1</w:t>
      </w:r>
      <w:r w:rsidR="001C5C74">
        <w:rPr>
          <w:rFonts w:cs="Times New Roman"/>
          <w:color w:val="000000"/>
          <w:szCs w:val="24"/>
          <w:shd w:val="clear" w:color="auto" w:fill="FFFFFF"/>
        </w:rPr>
        <w:t>.</w:t>
      </w:r>
      <w:r w:rsidR="001C5C74" w:rsidRPr="006E336C">
        <w:rPr>
          <w:rFonts w:cs="Times New Roman"/>
          <w:color w:val="000000"/>
          <w:szCs w:val="24"/>
          <w:shd w:val="clear" w:color="auto" w:fill="FFFFFF"/>
        </w:rPr>
        <w:t>09.</w:t>
      </w:r>
      <w:r w:rsidRPr="006E336C">
        <w:rPr>
          <w:rFonts w:cs="Times New Roman"/>
          <w:bCs/>
          <w:szCs w:val="24"/>
        </w:rPr>
        <w:t>14 №540.</w:t>
      </w:r>
    </w:p>
    <w:p w:rsidR="00650CD4" w:rsidRPr="00973BCE" w:rsidRDefault="00650CD4" w:rsidP="00650CD4">
      <w:pPr>
        <w:shd w:val="clear" w:color="auto" w:fill="FFFFFF"/>
        <w:tabs>
          <w:tab w:val="left" w:pos="8334"/>
        </w:tabs>
        <w:contextualSpacing/>
        <w:rPr>
          <w:rFonts w:cs="Times New Roman"/>
          <w:b/>
          <w:szCs w:val="24"/>
        </w:rPr>
      </w:pPr>
    </w:p>
    <w:p w:rsidR="00650CD4" w:rsidRPr="00973BCE" w:rsidRDefault="00650CD4" w:rsidP="005E72DB">
      <w:pPr>
        <w:pStyle w:val="3"/>
      </w:pPr>
      <w:bookmarkStart w:id="16" w:name="_Toc432755045"/>
      <w:bookmarkStart w:id="17" w:name="_Toc440968635"/>
      <w:r w:rsidRPr="00973BCE">
        <w:t xml:space="preserve">Статья </w:t>
      </w:r>
      <w:r w:rsidR="00AD5714" w:rsidRPr="00973BCE">
        <w:t>4</w:t>
      </w:r>
      <w:r w:rsidRPr="00973BCE">
        <w:t xml:space="preserve">. </w:t>
      </w:r>
      <w:bookmarkEnd w:id="15"/>
      <w:r w:rsidR="005E72DB" w:rsidRPr="00973BCE">
        <w:t xml:space="preserve">Особые </w:t>
      </w:r>
      <w:r w:rsidR="00795E10" w:rsidRPr="00973BCE">
        <w:t>условия</w:t>
      </w:r>
      <w:bookmarkEnd w:id="16"/>
      <w:bookmarkEnd w:id="17"/>
    </w:p>
    <w:p w:rsidR="007B44CE" w:rsidRPr="00973BCE" w:rsidRDefault="007B44CE" w:rsidP="007B44CE">
      <w:pPr>
        <w:shd w:val="clear" w:color="auto" w:fill="FFFFFF"/>
        <w:tabs>
          <w:tab w:val="left" w:pos="8334"/>
        </w:tabs>
        <w:contextualSpacing/>
        <w:rPr>
          <w:rFonts w:cs="Times New Roman"/>
          <w:szCs w:val="24"/>
        </w:rPr>
      </w:pPr>
    </w:p>
    <w:p w:rsidR="00973BCE" w:rsidRPr="00973BCE" w:rsidRDefault="00973BCE" w:rsidP="00973BCE">
      <w:pPr>
        <w:shd w:val="clear" w:color="auto" w:fill="FFFFFF"/>
        <w:tabs>
          <w:tab w:val="left" w:pos="8334"/>
        </w:tabs>
        <w:contextualSpacing/>
        <w:rPr>
          <w:rFonts w:cs="Times New Roman"/>
          <w:szCs w:val="24"/>
        </w:rPr>
      </w:pPr>
      <w:bookmarkStart w:id="18" w:name="_Toc340504088"/>
      <w:bookmarkStart w:id="19" w:name="_Toc278378408"/>
      <w:bookmarkStart w:id="20" w:name="_Toc277601671"/>
      <w:bookmarkStart w:id="21" w:name="_Toc237850182"/>
      <w:r w:rsidRPr="00973BCE">
        <w:rPr>
          <w:rFonts w:cs="Times New Roman"/>
          <w:szCs w:val="24"/>
        </w:rPr>
        <w:t>1. Правила применяются наряду с:</w:t>
      </w:r>
    </w:p>
    <w:p w:rsidR="00973BCE" w:rsidRPr="00973BCE" w:rsidRDefault="00973BCE" w:rsidP="00973BCE">
      <w:pPr>
        <w:pStyle w:val="1"/>
        <w:widowControl w:val="0"/>
        <w:numPr>
          <w:ilvl w:val="0"/>
          <w:numId w:val="0"/>
        </w:numPr>
        <w:tabs>
          <w:tab w:val="clear" w:pos="1134"/>
        </w:tabs>
        <w:ind w:firstLine="709"/>
        <w:contextualSpacing/>
      </w:pPr>
      <w:r w:rsidRPr="00973BCE">
        <w:t>1)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rsidR="00973BCE" w:rsidRPr="00973BCE" w:rsidRDefault="00973BCE" w:rsidP="00973BCE">
      <w:pPr>
        <w:pStyle w:val="1"/>
        <w:widowControl w:val="0"/>
        <w:numPr>
          <w:ilvl w:val="0"/>
          <w:numId w:val="0"/>
        </w:numPr>
        <w:tabs>
          <w:tab w:val="clear" w:pos="1134"/>
        </w:tabs>
        <w:ind w:firstLine="709"/>
        <w:contextualSpacing/>
      </w:pPr>
      <w:r w:rsidRPr="00973BCE">
        <w:t xml:space="preserve">2) иными нормативными правовыми актами городского поселения </w:t>
      </w:r>
      <w:r w:rsidR="000F24C7">
        <w:t xml:space="preserve">Воскресенск </w:t>
      </w:r>
      <w:r w:rsidR="003636C4">
        <w:t xml:space="preserve">Воскресенского </w:t>
      </w:r>
      <w:r w:rsidRPr="00973BCE">
        <w:t xml:space="preserve">муниципального района Московской области и </w:t>
      </w:r>
      <w:r w:rsidR="00EC5478">
        <w:t>Воскресенского муниципального</w:t>
      </w:r>
      <w:r w:rsidRPr="00973BCE">
        <w:t xml:space="preserve"> района Московской области по вопросам регулирования землепользования и застройки в части, не противоречащей Правилам.</w:t>
      </w:r>
    </w:p>
    <w:p w:rsidR="00973BCE" w:rsidRDefault="001C5C74" w:rsidP="008C173B">
      <w:pPr>
        <w:pStyle w:val="4-123"/>
        <w:widowControl w:val="0"/>
        <w:numPr>
          <w:ilvl w:val="0"/>
          <w:numId w:val="0"/>
        </w:numPr>
        <w:tabs>
          <w:tab w:val="left" w:pos="0"/>
        </w:tabs>
        <w:spacing w:after="0"/>
        <w:ind w:firstLine="709"/>
        <w:contextualSpacing/>
        <w:rPr>
          <w:rFonts w:cs="Times New Roman"/>
          <w:szCs w:val="24"/>
        </w:rPr>
      </w:pPr>
      <w:r>
        <w:rPr>
          <w:rFonts w:cs="Times New Roman"/>
          <w:szCs w:val="24"/>
        </w:rPr>
        <w:t xml:space="preserve">2. </w:t>
      </w:r>
      <w:r w:rsidR="00973BCE" w:rsidRPr="00973BCE">
        <w:rPr>
          <w:rFonts w:cs="Times New Roman"/>
          <w:szCs w:val="24"/>
        </w:rPr>
        <w:t xml:space="preserve">Правила могут быть изменены впорядке, установленном главой </w:t>
      </w:r>
      <w:r w:rsidR="00841316">
        <w:rPr>
          <w:rFonts w:cs="Times New Roman"/>
          <w:szCs w:val="24"/>
        </w:rPr>
        <w:t>5</w:t>
      </w:r>
      <w:r w:rsidR="00973BCE" w:rsidRPr="00973BCE">
        <w:rPr>
          <w:rFonts w:cs="Times New Roman"/>
          <w:szCs w:val="24"/>
        </w:rPr>
        <w:t xml:space="preserve"> Правил, с учетом документов территориального планирования, документации по планировке территории, изменений в такие документы, такую документацию.</w:t>
      </w:r>
    </w:p>
    <w:p w:rsidR="00841316" w:rsidRDefault="00841316" w:rsidP="00841316">
      <w:pPr>
        <w:rPr>
          <w:rFonts w:cs="Times New Roman"/>
          <w:szCs w:val="24"/>
        </w:rPr>
      </w:pPr>
      <w:r>
        <w:rPr>
          <w:rFonts w:cs="Times New Roman"/>
          <w:szCs w:val="24"/>
        </w:rPr>
        <w:t>На основании документации по планировке территории, утвержденной Министерством строительного комплекса Московской области, могут быть внесены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73BCE" w:rsidRPr="00973BCE" w:rsidRDefault="00973BCE" w:rsidP="00973BCE">
      <w:pPr>
        <w:pStyle w:val="4-123"/>
        <w:widowControl w:val="0"/>
        <w:numPr>
          <w:ilvl w:val="0"/>
          <w:numId w:val="0"/>
        </w:numPr>
        <w:spacing w:after="0"/>
        <w:ind w:firstLine="709"/>
        <w:contextualSpacing/>
        <w:rPr>
          <w:rFonts w:cs="Times New Roman"/>
          <w:szCs w:val="24"/>
        </w:rPr>
      </w:pPr>
      <w:r w:rsidRPr="00973BCE">
        <w:rPr>
          <w:rFonts w:cs="Times New Roman"/>
          <w:szCs w:val="24"/>
        </w:rPr>
        <w:t xml:space="preserve">3. Действия и бездействие органов и должностных лиц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и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в области землепользования и застройки могут быть обжалованы в суде.</w:t>
      </w:r>
    </w:p>
    <w:p w:rsidR="00973BCE" w:rsidRPr="00973BCE" w:rsidRDefault="00973BCE" w:rsidP="001C5C74">
      <w:bookmarkStart w:id="22" w:name="_Toc432755046"/>
      <w:bookmarkStart w:id="23" w:name="_Toc340504090"/>
      <w:bookmarkStart w:id="24" w:name="_Toc278378410"/>
      <w:bookmarkStart w:id="25" w:name="_Toc277601673"/>
      <w:bookmarkStart w:id="26" w:name="_Toc237850184"/>
      <w:bookmarkEnd w:id="18"/>
      <w:bookmarkEnd w:id="19"/>
      <w:bookmarkEnd w:id="20"/>
      <w:bookmarkEnd w:id="21"/>
    </w:p>
    <w:p w:rsidR="004150EA" w:rsidRPr="00973BCE" w:rsidRDefault="00650CD4" w:rsidP="004150EA">
      <w:pPr>
        <w:pStyle w:val="3"/>
      </w:pPr>
      <w:bookmarkStart w:id="27" w:name="_Toc440968636"/>
      <w:r w:rsidRPr="00973BCE">
        <w:t xml:space="preserve">Глава 2. </w:t>
      </w:r>
      <w:r w:rsidR="00841316">
        <w:t xml:space="preserve">Общие положения о регулировании </w:t>
      </w:r>
      <w:r w:rsidR="00841316" w:rsidRPr="00CD2B4F">
        <w:t>Правительств</w:t>
      </w:r>
      <w:r w:rsidR="00841316">
        <w:t>ом</w:t>
      </w:r>
      <w:r w:rsidR="00841316" w:rsidRPr="00CD2B4F">
        <w:t xml:space="preserve"> Московской области, центральны</w:t>
      </w:r>
      <w:r w:rsidR="00841316">
        <w:t>ми</w:t>
      </w:r>
      <w:r w:rsidR="00841316" w:rsidRPr="00CD2B4F">
        <w:t xml:space="preserve"> исполнительны</w:t>
      </w:r>
      <w:r w:rsidR="00841316">
        <w:t>ми органами</w:t>
      </w:r>
      <w:r w:rsidR="00841316" w:rsidRPr="00CD2B4F">
        <w:t xml:space="preserve"> государственной власти Московской области, орган</w:t>
      </w:r>
      <w:r w:rsidR="00841316">
        <w:t>ами</w:t>
      </w:r>
      <w:r w:rsidR="00841316" w:rsidRPr="00CD2B4F">
        <w:t xml:space="preserve"> местного самоуправления </w:t>
      </w:r>
      <w:r w:rsidR="00EC5478">
        <w:t>Воскресенского муниципального</w:t>
      </w:r>
      <w:r w:rsidR="00973BCE" w:rsidRPr="00973BCE">
        <w:t xml:space="preserve"> района, </w:t>
      </w:r>
      <w:r w:rsidR="00795E10" w:rsidRPr="00973BCE">
        <w:t xml:space="preserve">городского </w:t>
      </w:r>
      <w:r w:rsidR="00973BCE" w:rsidRPr="00973BCE">
        <w:t xml:space="preserve">поселения </w:t>
      </w:r>
      <w:r w:rsidR="000F24C7">
        <w:t xml:space="preserve">Воскресенск </w:t>
      </w:r>
      <w:r w:rsidR="00EC5478">
        <w:t>Воскресенского муниципального</w:t>
      </w:r>
      <w:r w:rsidR="00973BCE" w:rsidRPr="00973BCE">
        <w:t xml:space="preserve"> района Московской области</w:t>
      </w:r>
      <w:r w:rsidR="004150EA" w:rsidRPr="00973BCE">
        <w:t xml:space="preserve">землепользования и застройки </w:t>
      </w:r>
      <w:r w:rsidR="00795E10" w:rsidRPr="00973BCE">
        <w:t xml:space="preserve">городского </w:t>
      </w:r>
      <w:bookmarkEnd w:id="22"/>
      <w:r w:rsidR="00973BCE" w:rsidRPr="00973BCE">
        <w:t xml:space="preserve">поселения </w:t>
      </w:r>
      <w:r w:rsidR="006A3BC1">
        <w:t xml:space="preserve">Воскресенск </w:t>
      </w:r>
      <w:r w:rsidR="001C5C74">
        <w:t xml:space="preserve">Воскресенского </w:t>
      </w:r>
      <w:r w:rsidR="001C5C74" w:rsidRPr="00973BCE">
        <w:t>муниципального района</w:t>
      </w:r>
      <w:bookmarkEnd w:id="27"/>
    </w:p>
    <w:p w:rsidR="00650CD4" w:rsidRPr="00973BCE" w:rsidRDefault="00650CD4" w:rsidP="001C5C74"/>
    <w:p w:rsidR="00973BCE" w:rsidRPr="00973BCE" w:rsidRDefault="00D120E2" w:rsidP="00973BCE">
      <w:pPr>
        <w:pStyle w:val="ConsPlusNormal"/>
        <w:contextualSpacing/>
        <w:jc w:val="both"/>
        <w:rPr>
          <w:b/>
        </w:rPr>
      </w:pPr>
      <w:bookmarkStart w:id="28" w:name="_Toc432755047"/>
      <w:r w:rsidRPr="00973BCE">
        <w:rPr>
          <w:b/>
        </w:rPr>
        <w:t>Статья 5.</w:t>
      </w:r>
      <w:bookmarkEnd w:id="28"/>
      <w:r w:rsidR="00973BCE" w:rsidRPr="00973BCE">
        <w:rPr>
          <w:b/>
        </w:rPr>
        <w:t xml:space="preserve">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w:t>
      </w:r>
      <w:r w:rsidR="000F24C7">
        <w:rPr>
          <w:b/>
        </w:rPr>
        <w:t xml:space="preserve">Воскресенск </w:t>
      </w:r>
      <w:r w:rsidR="00EC5478">
        <w:rPr>
          <w:b/>
        </w:rPr>
        <w:t>Воскресенского муниципального</w:t>
      </w:r>
      <w:r w:rsidR="00973BCE" w:rsidRPr="00973BCE">
        <w:rPr>
          <w:b/>
        </w:rPr>
        <w:t xml:space="preserve"> района Московской области </w:t>
      </w:r>
    </w:p>
    <w:p w:rsidR="00D120E2" w:rsidRPr="00973BCE" w:rsidRDefault="00D120E2" w:rsidP="001C5C74"/>
    <w:p w:rsidR="00973BCE" w:rsidRPr="00973BCE" w:rsidRDefault="00973BCE" w:rsidP="00973BCE">
      <w:pPr>
        <w:pStyle w:val="ConsPlusNormal"/>
        <w:ind w:firstLine="709"/>
        <w:contextualSpacing/>
        <w:jc w:val="both"/>
      </w:pPr>
      <w:r w:rsidRPr="00973BCE">
        <w:t>Правительство Московской области или уполномоченные им центральныеисполнительные органывласти Московской области осуществляют полномочия по:</w:t>
      </w:r>
    </w:p>
    <w:p w:rsidR="00973BCE" w:rsidRPr="00973BCE" w:rsidRDefault="00973BCE" w:rsidP="00973BCE">
      <w:pPr>
        <w:pStyle w:val="ConsPlusNormal"/>
        <w:ind w:firstLine="709"/>
        <w:contextualSpacing/>
        <w:jc w:val="both"/>
      </w:pPr>
      <w:bookmarkStart w:id="29" w:name="Par70"/>
      <w:bookmarkEnd w:id="29"/>
      <w:r w:rsidRPr="00973BCE">
        <w:lastRenderedPageBreak/>
        <w:t xml:space="preserve">1) подготовке и утверждению генерального плана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а также по внесению в него изменений;</w:t>
      </w:r>
    </w:p>
    <w:p w:rsidR="00973BCE" w:rsidRPr="00973BCE" w:rsidRDefault="00973BCE" w:rsidP="00973BCE">
      <w:pPr>
        <w:pStyle w:val="ConsPlusNormal"/>
        <w:ind w:firstLine="709"/>
        <w:contextualSpacing/>
        <w:jc w:val="both"/>
      </w:pPr>
      <w:r w:rsidRPr="00973BCE">
        <w:t xml:space="preserve">2) подготовке и утверждению правил землепользования и застройки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а также по внесению в них изменений;</w:t>
      </w:r>
    </w:p>
    <w:p w:rsidR="00973BCE" w:rsidRPr="00973BCE" w:rsidRDefault="00973BCE" w:rsidP="00973BCE">
      <w:pPr>
        <w:pStyle w:val="ConsPlusNormal"/>
        <w:ind w:firstLine="709"/>
        <w:contextualSpacing/>
        <w:jc w:val="both"/>
      </w:pPr>
      <w:r w:rsidRPr="00973BCE">
        <w:t xml:space="preserve">3)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в городском поселении </w:t>
      </w:r>
      <w:r w:rsidR="000F24C7">
        <w:t xml:space="preserve">Воскресенск </w:t>
      </w:r>
      <w:r w:rsidR="00EC5478">
        <w:t>Воскресенского муниципального</w:t>
      </w:r>
      <w:r w:rsidRPr="00973BCE">
        <w:t xml:space="preserve"> района Московской области на основании генерального плана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правил землепользования и застройки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(без учета генеральных планов и правил землепользования и застройки городских поселений в случаях, предусмотренных федеральными законами);</w:t>
      </w:r>
    </w:p>
    <w:p w:rsidR="00973BCE" w:rsidRPr="00973BCE" w:rsidRDefault="00973BCE" w:rsidP="00973BCE">
      <w:pPr>
        <w:pStyle w:val="ConsPlusNormal"/>
        <w:ind w:firstLine="709"/>
        <w:contextualSpacing/>
        <w:jc w:val="both"/>
      </w:pPr>
      <w:r w:rsidRPr="00973BCE">
        <w:t xml:space="preserve">4) принятию решений о развитии застроенных территорий, в части определения их местоположения, площади территории, перечня адресов зданий, строений, сооружений, подлежащих сносу, реконструкции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w:t>
      </w:r>
    </w:p>
    <w:p w:rsidR="00973BCE" w:rsidRPr="00973BCE" w:rsidRDefault="00973BCE" w:rsidP="00973BCE">
      <w:pPr>
        <w:pStyle w:val="ConsPlusNormal"/>
        <w:ind w:firstLine="709"/>
        <w:contextualSpacing/>
        <w:jc w:val="both"/>
      </w:pPr>
      <w:r w:rsidRPr="00973BCE">
        <w:t xml:space="preserve">5) 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 (права на заключение договора о развитии застроенной территории)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w:t>
      </w:r>
    </w:p>
    <w:p w:rsidR="00973BCE" w:rsidRPr="00973BCE" w:rsidRDefault="00973BCE" w:rsidP="00973BCE">
      <w:pPr>
        <w:pStyle w:val="ConsPlusNormal"/>
        <w:ind w:firstLine="709"/>
        <w:contextualSpacing/>
        <w:jc w:val="both"/>
      </w:pPr>
      <w:r w:rsidRPr="00973BCE">
        <w:t xml:space="preserve">6)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(за исключениемобъектов индивидуального жилищного строительства);</w:t>
      </w:r>
    </w:p>
    <w:p w:rsidR="00973BCE" w:rsidRPr="00973BCE" w:rsidRDefault="00973BCE" w:rsidP="00973BCE">
      <w:pPr>
        <w:pStyle w:val="ConsPlusNormal"/>
        <w:ind w:firstLine="709"/>
        <w:contextualSpacing/>
        <w:jc w:val="both"/>
      </w:pPr>
      <w:r w:rsidRPr="00973BCE">
        <w:t xml:space="preserve">7) принятию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w:t>
      </w:r>
    </w:p>
    <w:p w:rsidR="00973BCE" w:rsidRPr="00973BCE" w:rsidRDefault="00973BCE" w:rsidP="00973BCE">
      <w:pPr>
        <w:pStyle w:val="ConsPlusNormal"/>
        <w:ind w:firstLine="709"/>
        <w:contextualSpacing/>
        <w:jc w:val="both"/>
      </w:pPr>
      <w:r w:rsidRPr="00973BCE">
        <w:t xml:space="preserve">8)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w:t>
      </w:r>
    </w:p>
    <w:p w:rsidR="00973BCE" w:rsidRPr="00973BCE" w:rsidRDefault="00973BCE" w:rsidP="00973BCE">
      <w:pPr>
        <w:pStyle w:val="ConsPlusNormal"/>
        <w:ind w:firstLine="709"/>
        <w:contextualSpacing/>
        <w:jc w:val="both"/>
      </w:pPr>
      <w:r w:rsidRPr="00973BCE">
        <w:t xml:space="preserve">9) 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 на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w:t>
      </w:r>
    </w:p>
    <w:p w:rsidR="00973BCE" w:rsidRPr="00973BCE" w:rsidRDefault="00973BCE" w:rsidP="00973BCE">
      <w:pPr>
        <w:pStyle w:val="ConsPlusNormal"/>
        <w:ind w:firstLine="709"/>
        <w:contextualSpacing/>
        <w:jc w:val="both"/>
      </w:pPr>
      <w:r w:rsidRPr="00973BCE">
        <w:t xml:space="preserve">Правительство Московской области или уполномоченные им центральные исполнительные органы </w:t>
      </w:r>
      <w:r w:rsidR="001C5C74">
        <w:t xml:space="preserve">государственной </w:t>
      </w:r>
      <w:r w:rsidRPr="00973BCE">
        <w:t>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w:t>
      </w:r>
    </w:p>
    <w:p w:rsidR="00D120E2" w:rsidRPr="00973BCE" w:rsidRDefault="00D120E2" w:rsidP="001C5C74">
      <w:pPr>
        <w:rPr>
          <w:highlight w:val="red"/>
        </w:rPr>
      </w:pPr>
    </w:p>
    <w:p w:rsidR="00973BCE" w:rsidRPr="00973BCE" w:rsidRDefault="00D120E2" w:rsidP="00973BCE">
      <w:pPr>
        <w:pStyle w:val="ConsPlusNormal"/>
        <w:contextualSpacing/>
        <w:jc w:val="both"/>
        <w:rPr>
          <w:b/>
        </w:rPr>
      </w:pPr>
      <w:bookmarkStart w:id="30" w:name="Par0"/>
      <w:bookmarkStart w:id="31" w:name="_Toc432755048"/>
      <w:bookmarkEnd w:id="30"/>
      <w:r w:rsidRPr="00973BCE">
        <w:rPr>
          <w:b/>
        </w:rPr>
        <w:t>Статья 6.</w:t>
      </w:r>
      <w:bookmarkEnd w:id="31"/>
      <w:r w:rsidR="00973BCE" w:rsidRPr="00973BCE">
        <w:rPr>
          <w:b/>
        </w:rPr>
        <w:t xml:space="preserve">Полномочия органов местного самоуправления в сфере регулирования землепользования и застройки </w:t>
      </w:r>
      <w:r w:rsidR="00EC5478">
        <w:rPr>
          <w:b/>
        </w:rPr>
        <w:t>Воскресенского муниципального</w:t>
      </w:r>
      <w:r w:rsidR="00973BCE" w:rsidRPr="00973BCE">
        <w:rPr>
          <w:b/>
        </w:rPr>
        <w:t xml:space="preserve"> района Московской области</w:t>
      </w:r>
    </w:p>
    <w:p w:rsidR="001C5C74" w:rsidRDefault="001C5C74" w:rsidP="00973BCE">
      <w:pPr>
        <w:autoSpaceDE w:val="0"/>
        <w:autoSpaceDN w:val="0"/>
        <w:adjustRightInd w:val="0"/>
        <w:contextualSpacing/>
        <w:rPr>
          <w:rFonts w:cs="Times New Roman"/>
          <w:szCs w:val="24"/>
        </w:rPr>
      </w:pP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1. Органы местного самоуправления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наделяются государственными полномочиями по: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1) организации и проведению публичных слушаний:</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lastRenderedPageBreak/>
        <w:t xml:space="preserve">а) по проектам генеральных планов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б) по проектам правил землепользования и застройки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в) по проектам планировки территории и проектам межевания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г) по вопросу о предоставлении разрешения на условно разрешенный вид использования земельного участка или объекта капитального строительства на территориигородского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д)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2) принятию решения об утверждении генерального плана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и утверждению изменений в него;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принятию решения об утверждении правил землепользования и застройки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и утверждению изменений в него;</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4) 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w:t>
      </w:r>
      <w:r w:rsidR="00EC5478">
        <w:rPr>
          <w:rFonts w:cs="Times New Roman"/>
          <w:szCs w:val="24"/>
        </w:rPr>
        <w:t>Воскресенского муниципального</w:t>
      </w:r>
      <w:r w:rsidRPr="00973BCE">
        <w:rPr>
          <w:rFonts w:cs="Times New Roman"/>
          <w:szCs w:val="24"/>
        </w:rPr>
        <w:t xml:space="preserve"> района;</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5) принятию решения об изменении одного вида разрешенного использования земельного участка на другой вид такого использования, расположенного на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6) распоряжению земельными участками, государственная собственность на которые не разграничена, расположенными на территории </w:t>
      </w:r>
      <w:r w:rsidR="00EC5478">
        <w:rPr>
          <w:rFonts w:cs="Times New Roman"/>
          <w:szCs w:val="24"/>
        </w:rPr>
        <w:t>Воскресенского муниципального</w:t>
      </w:r>
      <w:r w:rsidRPr="00973BCE">
        <w:rPr>
          <w:rFonts w:cs="Times New Roman"/>
          <w:szCs w:val="24"/>
        </w:rPr>
        <w:t xml:space="preserve"> района, за исключением случаев, предусмотренных законодательством Российской Федерации об автомобильных дорогах и о дорожной деятельности, а также принимает решения:</w:t>
      </w:r>
    </w:p>
    <w:p w:rsidR="00973BCE" w:rsidRPr="00973BCE" w:rsidRDefault="00973BCE" w:rsidP="00973BCE">
      <w:pPr>
        <w:autoSpaceDE w:val="0"/>
        <w:autoSpaceDN w:val="0"/>
        <w:adjustRightInd w:val="0"/>
        <w:rPr>
          <w:rFonts w:cs="Times New Roman"/>
          <w:szCs w:val="24"/>
        </w:rPr>
      </w:pPr>
      <w:r w:rsidRPr="00973BCE">
        <w:rPr>
          <w:rFonts w:cs="Times New Roman"/>
          <w:szCs w:val="24"/>
        </w:rPr>
        <w:t>а)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 Федерации;</w:t>
      </w:r>
    </w:p>
    <w:p w:rsidR="00973BCE" w:rsidRPr="00973BCE" w:rsidRDefault="00973BCE" w:rsidP="00973BCE">
      <w:pPr>
        <w:autoSpaceDE w:val="0"/>
        <w:autoSpaceDN w:val="0"/>
        <w:adjustRightInd w:val="0"/>
        <w:rPr>
          <w:rFonts w:cs="Times New Roman"/>
          <w:szCs w:val="24"/>
        </w:rPr>
      </w:pPr>
      <w:r w:rsidRPr="00973BCE">
        <w:rPr>
          <w:rFonts w:cs="Times New Roman"/>
          <w:szCs w:val="24"/>
        </w:rPr>
        <w:t>б) об отнесении земель или земельных участков в составе таких земель к определенной категории земель в порядке, установленном законодательством Российской Федерации и Московской области;</w:t>
      </w:r>
    </w:p>
    <w:p w:rsidR="00973BCE" w:rsidRPr="00973BCE" w:rsidRDefault="00973BCE" w:rsidP="00973BCE">
      <w:pPr>
        <w:autoSpaceDE w:val="0"/>
        <w:autoSpaceDN w:val="0"/>
        <w:adjustRightInd w:val="0"/>
        <w:rPr>
          <w:rFonts w:cs="Times New Roman"/>
          <w:szCs w:val="24"/>
        </w:rPr>
      </w:pPr>
      <w:r w:rsidRPr="00973BCE">
        <w:rPr>
          <w:rFonts w:cs="Times New Roman"/>
          <w:szCs w:val="24"/>
        </w:rPr>
        <w:t>в)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7) переводу земель, находящихся в частной собственности, из одной категории в другую, на территории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973BCE" w:rsidRPr="00973BCE" w:rsidRDefault="00973BCE" w:rsidP="00973BCE">
      <w:pPr>
        <w:autoSpaceDE w:val="0"/>
        <w:autoSpaceDN w:val="0"/>
        <w:adjustRightInd w:val="0"/>
        <w:contextualSpacing/>
        <w:rPr>
          <w:rFonts w:cs="Times New Roman"/>
        </w:rPr>
      </w:pPr>
      <w:r w:rsidRPr="00973BCE">
        <w:rPr>
          <w:rFonts w:cs="Times New Roman"/>
          <w:szCs w:val="24"/>
        </w:rPr>
        <w:t xml:space="preserve">8) принятию решения о проведении аукциона на право заключить договор о развитии застроенной территории городскогопоселения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за исключением определения начальной цены предмета аукциона</w:t>
      </w:r>
      <w:r w:rsidRPr="00973BCE">
        <w:rPr>
          <w:rFonts w:cs="Times New Roman"/>
        </w:rPr>
        <w:t>.</w:t>
      </w:r>
    </w:p>
    <w:p w:rsidR="00841316" w:rsidRDefault="00841316" w:rsidP="00973BCE">
      <w:pPr>
        <w:pStyle w:val="4-123"/>
        <w:numPr>
          <w:ilvl w:val="0"/>
          <w:numId w:val="0"/>
        </w:numPr>
        <w:tabs>
          <w:tab w:val="left" w:pos="0"/>
        </w:tabs>
        <w:spacing w:after="0"/>
        <w:ind w:firstLine="709"/>
        <w:contextualSpacing/>
        <w:rPr>
          <w:rFonts w:cs="Times New Roman"/>
          <w:szCs w:val="24"/>
        </w:rPr>
      </w:pPr>
      <w:r>
        <w:rPr>
          <w:rFonts w:cs="Times New Roman"/>
          <w:szCs w:val="24"/>
        </w:rPr>
        <w:t>Срок указанных выше полномочий устанавливается законом Московской области.</w:t>
      </w:r>
    </w:p>
    <w:p w:rsidR="00973BCE" w:rsidRPr="00973BCE" w:rsidRDefault="00973BCE" w:rsidP="00973BCE">
      <w:pPr>
        <w:pStyle w:val="4-123"/>
        <w:numPr>
          <w:ilvl w:val="0"/>
          <w:numId w:val="0"/>
        </w:numPr>
        <w:tabs>
          <w:tab w:val="left" w:pos="0"/>
        </w:tabs>
        <w:spacing w:after="0"/>
        <w:ind w:firstLine="709"/>
        <w:contextualSpacing/>
        <w:rPr>
          <w:rFonts w:cs="Times New Roman"/>
          <w:szCs w:val="24"/>
        </w:rPr>
      </w:pPr>
      <w:r w:rsidRPr="00973BCE">
        <w:rPr>
          <w:rFonts w:cs="Times New Roman"/>
          <w:szCs w:val="24"/>
        </w:rPr>
        <w:t xml:space="preserve">2. Органы местного самоуправления </w:t>
      </w:r>
      <w:r w:rsidR="00EC5478">
        <w:rPr>
          <w:rFonts w:cs="Times New Roman"/>
          <w:szCs w:val="24"/>
        </w:rPr>
        <w:t>Воскресенского муниципального</w:t>
      </w:r>
      <w:r w:rsidRPr="00973BCE">
        <w:rPr>
          <w:rFonts w:cs="Times New Roman"/>
          <w:szCs w:val="24"/>
        </w:rPr>
        <w:t xml:space="preserve"> района Московской области также принимают иные решения в соответствии с законодательством Российской Федерации изаконами Московской области.</w:t>
      </w:r>
    </w:p>
    <w:p w:rsidR="00973BCE" w:rsidRPr="00973BCE" w:rsidRDefault="00973BCE" w:rsidP="00973BCE">
      <w:pPr>
        <w:autoSpaceDE w:val="0"/>
        <w:autoSpaceDN w:val="0"/>
        <w:adjustRightInd w:val="0"/>
        <w:contextualSpacing/>
        <w:rPr>
          <w:rFonts w:cs="Times New Roman"/>
          <w:bCs/>
          <w:szCs w:val="24"/>
        </w:rPr>
      </w:pPr>
      <w:r w:rsidRPr="00973BCE">
        <w:rPr>
          <w:rFonts w:cs="Times New Roman"/>
          <w:bCs/>
          <w:szCs w:val="24"/>
        </w:rPr>
        <w:t xml:space="preserve"> 3. Реализация указанных полномочий, за исключением выдачи разрешения на строительство, выдачи разрешения на ввод в эксплуатацию при осуществлении </w:t>
      </w:r>
      <w:r w:rsidRPr="00973BCE">
        <w:rPr>
          <w:rFonts w:cs="Times New Roman"/>
          <w:bCs/>
          <w:szCs w:val="24"/>
        </w:rPr>
        <w:lastRenderedPageBreak/>
        <w:t xml:space="preserve">строительства, реконструкции объектов индивидуального жилищного строительства на территории </w:t>
      </w:r>
      <w:r w:rsidRPr="00973BCE">
        <w:rPr>
          <w:rFonts w:cs="Times New Roman"/>
          <w:szCs w:val="24"/>
        </w:rPr>
        <w:t xml:space="preserve">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w:t>
      </w:r>
      <w:r w:rsidRPr="00973BCE">
        <w:rPr>
          <w:rFonts w:cs="Times New Roman"/>
          <w:bCs/>
          <w:szCs w:val="24"/>
        </w:rPr>
        <w:t>, осуществляется при наличии согласия Правительства Московской области или уполномоченных им центральных исполнительных органов власти Московской области, предоставляемого в порядке, установленном Правительством Московской области.</w:t>
      </w:r>
    </w:p>
    <w:p w:rsidR="00973BCE" w:rsidRPr="00973BCE" w:rsidRDefault="00973BCE" w:rsidP="00973BCE">
      <w:pPr>
        <w:autoSpaceDE w:val="0"/>
        <w:autoSpaceDN w:val="0"/>
        <w:adjustRightInd w:val="0"/>
        <w:ind w:firstLine="540"/>
        <w:contextualSpacing/>
        <w:rPr>
          <w:rFonts w:cs="Times New Roman"/>
          <w:bCs/>
          <w:szCs w:val="24"/>
        </w:rPr>
      </w:pPr>
    </w:p>
    <w:p w:rsidR="00973BCE" w:rsidRPr="001C5C74" w:rsidRDefault="00973BCE" w:rsidP="001C5C74">
      <w:pPr>
        <w:pStyle w:val="3"/>
        <w:rPr>
          <w:highlight w:val="red"/>
        </w:rPr>
      </w:pPr>
      <w:bookmarkStart w:id="32" w:name="_Toc440968637"/>
      <w:r w:rsidRPr="001C5C74">
        <w:t xml:space="preserve">Статья 7. Полномочия органов местного самоуправления </w:t>
      </w:r>
      <w:r w:rsidR="001C5C74" w:rsidRPr="00973BCE">
        <w:t xml:space="preserve">городского поселения </w:t>
      </w:r>
      <w:r w:rsidR="001C5C74">
        <w:t xml:space="preserve">Воскресенск Воскресенского </w:t>
      </w:r>
      <w:r w:rsidR="001C5C74" w:rsidRPr="00973BCE">
        <w:t>муниципального района Московской области</w:t>
      </w:r>
      <w:bookmarkEnd w:id="32"/>
    </w:p>
    <w:p w:rsidR="001C5C74" w:rsidRDefault="001C5C74" w:rsidP="00973BCE">
      <w:pPr>
        <w:pStyle w:val="4-123"/>
        <w:numPr>
          <w:ilvl w:val="0"/>
          <w:numId w:val="0"/>
        </w:numPr>
        <w:spacing w:after="0"/>
        <w:ind w:firstLine="709"/>
        <w:contextualSpacing/>
        <w:rPr>
          <w:rFonts w:cs="Times New Roman"/>
          <w:szCs w:val="24"/>
        </w:rPr>
      </w:pPr>
      <w:bookmarkStart w:id="33" w:name="_Toc154142016"/>
      <w:bookmarkStart w:id="34" w:name="_Toc107645097"/>
      <w:bookmarkStart w:id="35" w:name="_Toc157238769"/>
      <w:bookmarkEnd w:id="33"/>
      <w:bookmarkEnd w:id="34"/>
      <w:bookmarkEnd w:id="35"/>
    </w:p>
    <w:p w:rsidR="00841316" w:rsidRPr="00CD2B4F" w:rsidRDefault="00973BCE" w:rsidP="00841316">
      <w:r w:rsidRPr="00973BCE">
        <w:rPr>
          <w:rFonts w:cs="Times New Roman"/>
          <w:szCs w:val="24"/>
        </w:rPr>
        <w:t xml:space="preserve">Органы местного самоуправления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осуществляют распоряжение земельными участками, находящимися в муниципальной собственности</w:t>
      </w:r>
      <w:r w:rsidR="00841316">
        <w:rPr>
          <w:rFonts w:cs="Times New Roman"/>
          <w:szCs w:val="24"/>
        </w:rPr>
        <w:t xml:space="preserve">, </w:t>
      </w:r>
      <w:r w:rsidR="00841316">
        <w:t>а</w:t>
      </w:r>
      <w:r w:rsidR="00841316" w:rsidRPr="00CD2B4F">
        <w:t xml:space="preserve">также </w:t>
      </w:r>
      <w:r w:rsidR="00841316">
        <w:t xml:space="preserve">осуществляют </w:t>
      </w:r>
      <w:r w:rsidR="00841316" w:rsidRPr="00CD2B4F">
        <w:t xml:space="preserve">иные </w:t>
      </w:r>
      <w:r w:rsidR="00841316">
        <w:t>полномочия</w:t>
      </w:r>
      <w:r w:rsidR="00841316" w:rsidRPr="00CD2B4F">
        <w:t xml:space="preserve"> в соответствии с законодательством Российской Федерации и  законами Московской области.</w:t>
      </w:r>
    </w:p>
    <w:p w:rsidR="001243BB" w:rsidRPr="00973BCE" w:rsidRDefault="001243BB" w:rsidP="001C5C74"/>
    <w:p w:rsidR="00650CD4" w:rsidRPr="00973BCE" w:rsidRDefault="00D120E2" w:rsidP="007B44CE">
      <w:pPr>
        <w:pStyle w:val="3"/>
      </w:pPr>
      <w:bookmarkStart w:id="36" w:name="_Toc277601672"/>
      <w:bookmarkStart w:id="37" w:name="_Toc278378409"/>
      <w:bookmarkStart w:id="38" w:name="_Toc340504089"/>
      <w:bookmarkStart w:id="39" w:name="_Toc237850183"/>
      <w:bookmarkStart w:id="40" w:name="_Toc432755049"/>
      <w:bookmarkStart w:id="41" w:name="_Toc440968638"/>
      <w:r w:rsidRPr="00973BCE">
        <w:t>С</w:t>
      </w:r>
      <w:r w:rsidR="00650CD4" w:rsidRPr="00973BCE">
        <w:t xml:space="preserve">татья </w:t>
      </w:r>
      <w:r w:rsidR="00973BCE" w:rsidRPr="00973BCE">
        <w:t>8</w:t>
      </w:r>
      <w:r w:rsidR="00650CD4" w:rsidRPr="00973BCE">
        <w:t xml:space="preserve">. Комиссия по </w:t>
      </w:r>
      <w:r w:rsidR="00650CD4" w:rsidRPr="00973BCE">
        <w:rPr>
          <w:iCs/>
        </w:rPr>
        <w:t xml:space="preserve">подготовке </w:t>
      </w:r>
      <w:r w:rsidR="00524F0F">
        <w:rPr>
          <w:iCs/>
        </w:rPr>
        <w:t xml:space="preserve">проекта </w:t>
      </w:r>
      <w:r w:rsidR="00650CD4" w:rsidRPr="00973BCE">
        <w:rPr>
          <w:iCs/>
        </w:rPr>
        <w:t xml:space="preserve">правил </w:t>
      </w:r>
      <w:r w:rsidR="00650CD4" w:rsidRPr="00973BCE">
        <w:t>землепользовани</w:t>
      </w:r>
      <w:r w:rsidR="00524F0F">
        <w:t>я</w:t>
      </w:r>
      <w:r w:rsidR="00650CD4" w:rsidRPr="00973BCE">
        <w:t xml:space="preserve"> и застройк</w:t>
      </w:r>
      <w:bookmarkEnd w:id="36"/>
      <w:bookmarkEnd w:id="37"/>
      <w:bookmarkEnd w:id="38"/>
      <w:bookmarkEnd w:id="39"/>
      <w:bookmarkEnd w:id="40"/>
      <w:r w:rsidR="00524F0F">
        <w:t>и</w:t>
      </w:r>
      <w:bookmarkEnd w:id="41"/>
    </w:p>
    <w:p w:rsidR="007B44CE" w:rsidRPr="00973BCE" w:rsidRDefault="007B44CE" w:rsidP="001C5C74"/>
    <w:p w:rsidR="00973BCE" w:rsidRPr="00973BCE" w:rsidRDefault="00973BCE" w:rsidP="001C5C74">
      <w:bookmarkStart w:id="42" w:name="_Toc432755050"/>
      <w:bookmarkEnd w:id="23"/>
      <w:bookmarkEnd w:id="24"/>
      <w:bookmarkEnd w:id="25"/>
      <w:bookmarkEnd w:id="26"/>
      <w:r w:rsidRPr="00973BCE">
        <w:t xml:space="preserve">1. Комиссия по подготовке </w:t>
      </w:r>
      <w:r w:rsidR="00524F0F">
        <w:t xml:space="preserve">проекта </w:t>
      </w:r>
      <w:r w:rsidRPr="00973BCE">
        <w:t xml:space="preserve">правил землепользования и застройки Московской области, </w:t>
      </w:r>
      <w:r w:rsidR="003636C4">
        <w:t xml:space="preserve">Воскресенский </w:t>
      </w:r>
      <w:r w:rsidRPr="00973BCE">
        <w:t xml:space="preserve">муниципальный районМосковской области (далее - Комиссия) –постоянно действующий межведомственный орган Московской области, которыйсоздается для обеспечения выполнения задач градостроительного зонирования и обеспечения устойчивого развития территорий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на основе территориального планирования и градостроительного зонирования.</w:t>
      </w:r>
    </w:p>
    <w:p w:rsidR="00973BCE" w:rsidRPr="00973BCE" w:rsidRDefault="00973BCE" w:rsidP="001C5C74">
      <w:r w:rsidRPr="00973BCE">
        <w:t xml:space="preserve">2. Комиссия в своей деятельности руководствуется </w:t>
      </w:r>
      <w:hyperlink r:id="rId10" w:history="1">
        <w:r w:rsidRPr="001C5C74">
          <w:rPr>
            <w:rStyle w:val="a5"/>
            <w:rFonts w:cs="Times New Roman"/>
            <w:iCs/>
            <w:color w:val="auto"/>
            <w:u w:val="none"/>
          </w:rPr>
          <w:t>Конституцией</w:t>
        </w:r>
      </w:hyperlink>
      <w:r w:rsidRPr="00973BCE">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Московской области.</w:t>
      </w:r>
    </w:p>
    <w:p w:rsidR="00973BCE" w:rsidRPr="00973BCE" w:rsidRDefault="00973BCE" w:rsidP="001C5C74">
      <w:r w:rsidRPr="00973BCE">
        <w:t>3. Состав Комиссии утверждается постановлением Правительства Московской области.</w:t>
      </w:r>
    </w:p>
    <w:p w:rsidR="00973BCE" w:rsidRPr="00973BCE" w:rsidRDefault="00973BCE" w:rsidP="001C5C74">
      <w:r w:rsidRPr="00973BCE">
        <w:t>4. Комиссия:</w:t>
      </w:r>
    </w:p>
    <w:p w:rsidR="00973BCE" w:rsidRPr="00973BCE" w:rsidRDefault="00973BCE" w:rsidP="001C5C74">
      <w:r w:rsidRPr="00973BCE">
        <w:t>1) обеспечивает подготовку проекта правил землепользования и застройки;</w:t>
      </w:r>
    </w:p>
    <w:p w:rsidR="00973BCE" w:rsidRPr="00973BCE" w:rsidRDefault="00973BCE" w:rsidP="001C5C74">
      <w:r w:rsidRPr="00973BCE">
        <w:t>2) обеспечивает подготовку внесения изменений в правила землепользования и застройки;</w:t>
      </w:r>
    </w:p>
    <w:p w:rsidR="00973BCE" w:rsidRPr="00973BCE" w:rsidRDefault="00973BCE" w:rsidP="001C5C74">
      <w:r w:rsidRPr="00973BCE">
        <w:t>3) обеспечивает предоставление разрешения на условно разрешенный вид использования земельного участка или объекта капитального строительства;</w:t>
      </w:r>
    </w:p>
    <w:p w:rsidR="00973BCE" w:rsidRPr="00973BCE" w:rsidRDefault="00973BCE" w:rsidP="001C5C74">
      <w:r w:rsidRPr="00973BCE">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73BCE" w:rsidRPr="00973BCE" w:rsidRDefault="00973BCE" w:rsidP="001C5C74">
      <w:r w:rsidRPr="00973BCE">
        <w:t>5.В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973BCE" w:rsidRPr="00973BCE" w:rsidRDefault="00973BCE" w:rsidP="001C5C74">
      <w:r w:rsidRPr="00973BCE">
        <w:t>6. Заседания Комиссии ведет председатель Комиссии, а в случае его отсутствия - заместитель председателя Комиссии.</w:t>
      </w:r>
    </w:p>
    <w:p w:rsidR="00973BCE" w:rsidRPr="00973BCE" w:rsidRDefault="00973BCE" w:rsidP="001C5C74">
      <w:r w:rsidRPr="00973BCE">
        <w:t>Заседание Комиссии считается правомочным, если на нем присутствуют более половины от установленного числа членов Комиссии.</w:t>
      </w:r>
    </w:p>
    <w:p w:rsidR="00973BCE" w:rsidRPr="00973BCE" w:rsidRDefault="00973BCE" w:rsidP="001C5C74">
      <w:r w:rsidRPr="00973BCE">
        <w:t>7.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973BCE" w:rsidRPr="00973BCE" w:rsidRDefault="00973BCE" w:rsidP="001C5C74">
      <w:r w:rsidRPr="00973BCE">
        <w:t>8. Решения Комиссии вступают в силу с даты подписания протокола заседания Комиссии.</w:t>
      </w:r>
    </w:p>
    <w:p w:rsidR="00973BCE" w:rsidRPr="00973BCE" w:rsidRDefault="00973BCE" w:rsidP="001C5C74">
      <w:r w:rsidRPr="00973BCE">
        <w:t xml:space="preserve">9. Заседания Комиссии проводятся по мере необходимости, но не реже 1 раза в месяц. В заседаниях Комиссии могут принимать участие эксперты, специалисты, представители </w:t>
      </w:r>
      <w:r w:rsidRPr="00973BCE">
        <w:lastRenderedPageBreak/>
        <w:t>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973BCE" w:rsidRPr="00973BCE" w:rsidRDefault="00973BCE" w:rsidP="001C5C74">
      <w:pPr>
        <w:rPr>
          <w:szCs w:val="24"/>
        </w:rPr>
      </w:pPr>
      <w:r w:rsidRPr="00973BCE">
        <w:rPr>
          <w:szCs w:val="24"/>
        </w:rPr>
        <w:t xml:space="preserve">10. В целях организации и проведения публичных слушаний по проекту правил землепользования и застройки городского поселения </w:t>
      </w:r>
      <w:r w:rsidR="000F24C7">
        <w:rPr>
          <w:szCs w:val="24"/>
        </w:rPr>
        <w:t xml:space="preserve">Воскресенск </w:t>
      </w:r>
      <w:r w:rsidR="00EC5478">
        <w:rPr>
          <w:szCs w:val="24"/>
        </w:rPr>
        <w:t>Воскресенского муниципального</w:t>
      </w:r>
      <w:r w:rsidRPr="00973BCE">
        <w:rPr>
          <w:szCs w:val="24"/>
        </w:rPr>
        <w:t xml:space="preserve"> района Московской области,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главой </w:t>
      </w:r>
      <w:r w:rsidR="00EC5478">
        <w:rPr>
          <w:szCs w:val="24"/>
        </w:rPr>
        <w:t>Воскресенского муниципального</w:t>
      </w:r>
      <w:r w:rsidRPr="00973BCE">
        <w:rPr>
          <w:szCs w:val="24"/>
        </w:rPr>
        <w:t xml:space="preserve"> района Московской области образуется комиссия по подготовке проекта правил землепользования и застройки </w:t>
      </w:r>
      <w:r w:rsidR="00EC5478">
        <w:rPr>
          <w:szCs w:val="24"/>
        </w:rPr>
        <w:t>Воскресенского муниципального</w:t>
      </w:r>
      <w:r w:rsidRPr="00973BCE">
        <w:rPr>
          <w:szCs w:val="24"/>
        </w:rPr>
        <w:t xml:space="preserve"> района Московской области.</w:t>
      </w:r>
    </w:p>
    <w:p w:rsidR="00973BCE" w:rsidRPr="00973BCE" w:rsidRDefault="00973BCE" w:rsidP="001C5C74">
      <w:pPr>
        <w:rPr>
          <w:szCs w:val="24"/>
        </w:rPr>
      </w:pPr>
      <w:r w:rsidRPr="00973BCE">
        <w:rPr>
          <w:szCs w:val="24"/>
        </w:rPr>
        <w:t xml:space="preserve">В состав комиссии по подготовке проекта правил землепользования и застройки </w:t>
      </w:r>
      <w:r w:rsidR="00EC5478">
        <w:rPr>
          <w:szCs w:val="24"/>
        </w:rPr>
        <w:t>Воскресенского муниципального</w:t>
      </w:r>
      <w:r w:rsidRPr="00973BCE">
        <w:rPr>
          <w:szCs w:val="24"/>
        </w:rPr>
        <w:t xml:space="preserve"> района Московской области включаются представители:</w:t>
      </w:r>
    </w:p>
    <w:p w:rsidR="00973BCE" w:rsidRPr="00973BCE" w:rsidRDefault="00973BCE" w:rsidP="001C5C74">
      <w:pPr>
        <w:rPr>
          <w:szCs w:val="24"/>
        </w:rPr>
      </w:pPr>
      <w:r w:rsidRPr="00973BCE">
        <w:rPr>
          <w:szCs w:val="24"/>
        </w:rPr>
        <w:t xml:space="preserve">представительных и исполнительно-распорядительных органов местного самоуправления </w:t>
      </w:r>
      <w:r w:rsidR="00EC5478">
        <w:rPr>
          <w:szCs w:val="24"/>
        </w:rPr>
        <w:t>Воскресенского муниципального</w:t>
      </w:r>
      <w:r w:rsidRPr="00973BCE">
        <w:rPr>
          <w:szCs w:val="24"/>
        </w:rPr>
        <w:t xml:space="preserve"> района Московской области;</w:t>
      </w:r>
    </w:p>
    <w:p w:rsidR="00973BCE" w:rsidRPr="00973BCE" w:rsidRDefault="00973BCE" w:rsidP="001C5C74">
      <w:r w:rsidRPr="00973BCE">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973BCE" w:rsidRPr="00973BCE" w:rsidRDefault="00973BCE" w:rsidP="001C5C74">
      <w:r w:rsidRPr="00973BCE">
        <w:t>общественных организаций.</w:t>
      </w:r>
    </w:p>
    <w:p w:rsidR="00973BCE" w:rsidRPr="00973BCE" w:rsidRDefault="00973BCE" w:rsidP="001C5C74">
      <w:r w:rsidRPr="00973BCE">
        <w:t xml:space="preserve">В состав комиссии по подготовке проекта правил землепользования и застройки </w:t>
      </w:r>
      <w:r w:rsidR="00EC5478">
        <w:t>Воскресенского муниципального</w:t>
      </w:r>
      <w:r w:rsidRPr="00973BCE">
        <w:t xml:space="preserve"> района Московской области могут быть включены иные заинтересованные лица.</w:t>
      </w:r>
    </w:p>
    <w:p w:rsidR="00973BCE" w:rsidRPr="00973BCE" w:rsidRDefault="00973BCE" w:rsidP="001C5C74">
      <w:pPr>
        <w:rPr>
          <w:szCs w:val="24"/>
        </w:rPr>
      </w:pPr>
      <w:r w:rsidRPr="00973BCE">
        <w:rPr>
          <w:szCs w:val="24"/>
        </w:rPr>
        <w:t xml:space="preserve">Персональный состав комиссии по подготовке проекта правил землепользования и застройки </w:t>
      </w:r>
      <w:r w:rsidR="003636C4">
        <w:rPr>
          <w:szCs w:val="24"/>
        </w:rPr>
        <w:t xml:space="preserve">Воскресенского </w:t>
      </w:r>
      <w:r w:rsidRPr="00973BCE">
        <w:rPr>
          <w:szCs w:val="24"/>
        </w:rPr>
        <w:t>муниципального района Московской области и порядок ее деятельности утвержда</w:t>
      </w:r>
      <w:r w:rsidR="001C5C74">
        <w:rPr>
          <w:szCs w:val="24"/>
        </w:rPr>
        <w:t>е</w:t>
      </w:r>
      <w:r w:rsidRPr="00973BCE">
        <w:rPr>
          <w:szCs w:val="24"/>
        </w:rPr>
        <w:t xml:space="preserve">тся </w:t>
      </w:r>
      <w:r w:rsidR="001C5C74">
        <w:rPr>
          <w:szCs w:val="24"/>
        </w:rPr>
        <w:t>муниципальным правовым актом</w:t>
      </w:r>
      <w:r w:rsidR="003636C4">
        <w:rPr>
          <w:szCs w:val="24"/>
        </w:rPr>
        <w:t xml:space="preserve">Воскресенского </w:t>
      </w:r>
      <w:r w:rsidRPr="00973BCE">
        <w:rPr>
          <w:szCs w:val="24"/>
        </w:rPr>
        <w:t xml:space="preserve">муниципального района Московской области в соответствии с Градостроительным </w:t>
      </w:r>
      <w:hyperlink r:id="rId11" w:history="1">
        <w:r w:rsidRPr="00973BCE">
          <w:rPr>
            <w:szCs w:val="24"/>
          </w:rPr>
          <w:t>кодексом</w:t>
        </w:r>
      </w:hyperlink>
      <w:r w:rsidR="001C5C74">
        <w:rPr>
          <w:szCs w:val="24"/>
        </w:rPr>
        <w:t xml:space="preserve"> Российской Федерации</w:t>
      </w:r>
      <w:r w:rsidRPr="00973BCE">
        <w:rPr>
          <w:szCs w:val="24"/>
        </w:rPr>
        <w:t xml:space="preserve"> и законами Московской области.</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Председатель комиссии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w:t>
      </w:r>
    </w:p>
    <w:p w:rsidR="00524F0F" w:rsidRPr="00CD2B4F" w:rsidRDefault="00524F0F" w:rsidP="00524F0F">
      <w:pPr>
        <w:rPr>
          <w:szCs w:val="24"/>
        </w:rPr>
      </w:pPr>
    </w:p>
    <w:p w:rsidR="00524F0F" w:rsidRDefault="00524F0F" w:rsidP="00524F0F">
      <w:pPr>
        <w:pStyle w:val="3"/>
      </w:pPr>
      <w:bookmarkStart w:id="43" w:name="_Toc432677017"/>
      <w:bookmarkStart w:id="44" w:name="_Toc435034392"/>
      <w:bookmarkStart w:id="45" w:name="_Toc435080713"/>
      <w:bookmarkStart w:id="46" w:name="_Toc440968639"/>
      <w:r>
        <w:t xml:space="preserve">Статья 9. Землепользование и застройка земельных участков на территории </w:t>
      </w:r>
      <w:bookmarkEnd w:id="43"/>
      <w:bookmarkEnd w:id="44"/>
      <w:r w:rsidRPr="00CD2B4F">
        <w:t xml:space="preserve">городского поселения </w:t>
      </w:r>
      <w:r>
        <w:t xml:space="preserve">ВоскресенскВоскресенского </w:t>
      </w:r>
      <w:r w:rsidRPr="00CD2B4F">
        <w:t>муниципального района Московской области</w:t>
      </w:r>
      <w:bookmarkEnd w:id="45"/>
      <w:bookmarkEnd w:id="46"/>
    </w:p>
    <w:p w:rsidR="00524F0F" w:rsidRDefault="00524F0F" w:rsidP="00524F0F"/>
    <w:p w:rsidR="00524F0F" w:rsidRDefault="00524F0F" w:rsidP="00524F0F">
      <w:r>
        <w:t xml:space="preserve">1. Землепользование и застройка земельных участков на территории </w:t>
      </w:r>
      <w:r w:rsidRPr="00CD2B4F">
        <w:t xml:space="preserve">городского поселения </w:t>
      </w:r>
      <w:r w:rsidR="00EC5478">
        <w:t>Воскресенск Воскресенского</w:t>
      </w:r>
      <w:r w:rsidRPr="00CD2B4F">
        <w:t>муниципального района Московской области</w:t>
      </w:r>
      <w: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 </w:t>
      </w:r>
    </w:p>
    <w:p w:rsidR="00524F0F" w:rsidRDefault="00524F0F" w:rsidP="00524F0F">
      <w: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 </w:t>
      </w:r>
    </w:p>
    <w:p w:rsidR="00524F0F" w:rsidRDefault="00524F0F" w:rsidP="00524F0F">
      <w:r>
        <w:t xml:space="preserve">- видами разрешенного использования земельных участков и объектов капитального строительства; </w:t>
      </w:r>
    </w:p>
    <w:p w:rsidR="00524F0F" w:rsidRDefault="00524F0F" w:rsidP="00524F0F">
      <w:r>
        <w:t xml:space="preserve">- </w:t>
      </w:r>
      <w:r w:rsidRPr="004E4F63">
        <w:t>предельными</w:t>
      </w:r>
      <w:r>
        <w:t xml:space="preserve">(минимальными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rsidR="00524F0F" w:rsidRDefault="00524F0F" w:rsidP="00524F0F">
      <w: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524F0F" w:rsidRDefault="00524F0F" w:rsidP="00524F0F">
      <w:r>
        <w:t xml:space="preserve">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w:t>
      </w:r>
      <w:r>
        <w:lastRenderedPageBreak/>
        <w:t>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24F0F" w:rsidRDefault="00524F0F" w:rsidP="00524F0F">
      <w:r>
        <w:t xml:space="preserve"> 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w:t>
      </w:r>
    </w:p>
    <w:p w:rsidR="00524F0F" w:rsidRDefault="00524F0F" w:rsidP="00524F0F">
      <w:r>
        <w:t xml:space="preserve">5. Для применения условно разрешенного использования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 </w:t>
      </w:r>
      <w:r w:rsidRPr="004E4F63">
        <w:t>статьей 1</w:t>
      </w:r>
      <w:r>
        <w:t xml:space="preserve">2части I Правил. </w:t>
      </w:r>
    </w:p>
    <w:p w:rsidR="00524F0F" w:rsidRDefault="00524F0F" w:rsidP="00524F0F">
      <w:r>
        <w:t xml:space="preserve">6.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Pr="004E4F63">
        <w:t>статьей 1</w:t>
      </w:r>
      <w:r>
        <w:t xml:space="preserve">2части I Правил. </w:t>
      </w:r>
    </w:p>
    <w:p w:rsidR="00524F0F" w:rsidRDefault="00524F0F" w:rsidP="00524F0F">
      <w:r>
        <w:t xml:space="preserve">7.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 </w:t>
      </w:r>
    </w:p>
    <w:p w:rsidR="00524F0F" w:rsidRDefault="00524F0F" w:rsidP="00524F0F">
      <w:r>
        <w:t xml:space="preserve">8.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части 2 настоящей статьи. При этом применяются более строгие требования, относящиеся к одному и тому же параметру. </w:t>
      </w:r>
    </w:p>
    <w:p w:rsidR="00524F0F" w:rsidRDefault="00524F0F" w:rsidP="00524F0F">
      <w:r>
        <w:t xml:space="preserve">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524F0F" w:rsidRDefault="00524F0F" w:rsidP="00524F0F">
      <w:pPr>
        <w:autoSpaceDE w:val="0"/>
        <w:autoSpaceDN w:val="0"/>
        <w:adjustRightInd w:val="0"/>
        <w:rPr>
          <w:rFonts w:cs="Times New Roman"/>
          <w:szCs w:val="24"/>
        </w:rPr>
      </w:pPr>
      <w:r>
        <w:rPr>
          <w:rFonts w:cs="Times New Roman"/>
          <w:szCs w:val="24"/>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24F0F" w:rsidRDefault="00524F0F" w:rsidP="00524F0F">
      <w:pPr>
        <w:autoSpaceDE w:val="0"/>
        <w:autoSpaceDN w:val="0"/>
        <w:adjustRightInd w:val="0"/>
        <w:rPr>
          <w:rFonts w:cs="Times New Roman"/>
          <w:szCs w:val="24"/>
        </w:rPr>
      </w:pPr>
      <w:r>
        <w:rPr>
          <w:rFonts w:cs="Times New Roman"/>
          <w:szCs w:val="24"/>
        </w:rPr>
        <w:t xml:space="preserve">11. Реконструкция указанных в </w:t>
      </w:r>
      <w:hyperlink r:id="rId12" w:anchor="Par0" w:history="1">
        <w:r w:rsidRPr="001E640D">
          <w:rPr>
            <w:rStyle w:val="a5"/>
            <w:rFonts w:cs="Times New Roman"/>
            <w:color w:val="auto"/>
            <w:szCs w:val="24"/>
            <w:u w:val="none"/>
          </w:rPr>
          <w:t>пункте</w:t>
        </w:r>
      </w:hyperlink>
      <w:hyperlink r:id="rId13" w:anchor="Par0" w:history="1">
        <w:r w:rsidRPr="001E640D">
          <w:rPr>
            <w:rStyle w:val="a5"/>
            <w:rFonts w:cs="Times New Roman"/>
            <w:color w:val="auto"/>
            <w:szCs w:val="24"/>
            <w:u w:val="none"/>
          </w:rPr>
          <w:t>1</w:t>
        </w:r>
      </w:hyperlink>
      <w:r>
        <w:t>0</w:t>
      </w:r>
      <w:r>
        <w:rPr>
          <w:rFonts w:cs="Times New Roman"/>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4F0F" w:rsidRDefault="00524F0F" w:rsidP="00524F0F">
      <w:pPr>
        <w:autoSpaceDE w:val="0"/>
        <w:autoSpaceDN w:val="0"/>
        <w:adjustRightInd w:val="0"/>
        <w:rPr>
          <w:rFonts w:cs="Times New Roman"/>
          <w:szCs w:val="24"/>
        </w:rPr>
      </w:pPr>
      <w:r>
        <w:rPr>
          <w:rFonts w:cs="Times New Roman"/>
          <w:szCs w:val="24"/>
        </w:rPr>
        <w:t xml:space="preserve">12. В случае, если использование указанных в </w:t>
      </w:r>
      <w:hyperlink r:id="rId14" w:anchor="Par0" w:history="1">
        <w:r w:rsidRPr="001E640D">
          <w:rPr>
            <w:rStyle w:val="a5"/>
            <w:rFonts w:cs="Times New Roman"/>
            <w:color w:val="auto"/>
            <w:szCs w:val="24"/>
            <w:u w:val="none"/>
          </w:rPr>
          <w:t>пункте</w:t>
        </w:r>
      </w:hyperlink>
      <w:r>
        <w:rPr>
          <w:rFonts w:cs="Times New Roman"/>
          <w:szCs w:val="24"/>
        </w:rPr>
        <w:t xml:space="preserve">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24F0F" w:rsidRDefault="00524F0F" w:rsidP="00524F0F"/>
    <w:p w:rsidR="00524F0F" w:rsidRDefault="00524F0F" w:rsidP="00524F0F">
      <w:pPr>
        <w:pStyle w:val="3"/>
      </w:pPr>
      <w:bookmarkStart w:id="47" w:name="_Toc432677018"/>
      <w:bookmarkStart w:id="48" w:name="_Toc435034393"/>
      <w:bookmarkStart w:id="49" w:name="_Toc435080714"/>
      <w:bookmarkStart w:id="50" w:name="_Toc440968640"/>
      <w:r>
        <w:lastRenderedPageBreak/>
        <w:t xml:space="preserve">Статья 10. Осуществление строительства и реконструкции объектов капитального строительства на территории </w:t>
      </w:r>
      <w:bookmarkEnd w:id="47"/>
      <w:bookmarkEnd w:id="48"/>
      <w:r w:rsidRPr="00CD2B4F">
        <w:t xml:space="preserve">городского поселения </w:t>
      </w:r>
      <w:r w:rsidR="00EC5478">
        <w:t>Воскресенск Воскресенского</w:t>
      </w:r>
      <w:r w:rsidRPr="00CD2B4F">
        <w:t>муниципального района Московской области</w:t>
      </w:r>
      <w:bookmarkEnd w:id="49"/>
      <w:bookmarkEnd w:id="50"/>
    </w:p>
    <w:p w:rsidR="00524F0F" w:rsidRDefault="00524F0F" w:rsidP="00524F0F">
      <w:pPr>
        <w:ind w:firstLine="748"/>
        <w:rPr>
          <w:rFonts w:cs="Times New Roman"/>
          <w:szCs w:val="24"/>
        </w:rPr>
      </w:pPr>
    </w:p>
    <w:p w:rsidR="00524F0F" w:rsidRDefault="00524F0F" w:rsidP="00524F0F">
      <w:pPr>
        <w:ind w:firstLine="748"/>
        <w:rPr>
          <w:rFonts w:cs="Times New Roman"/>
          <w:szCs w:val="24"/>
        </w:rPr>
      </w:pPr>
      <w:r>
        <w:rPr>
          <w:rFonts w:cs="Times New Roman"/>
          <w:szCs w:val="24"/>
        </w:rPr>
        <w:t xml:space="preserve">1. Строительство, реконструкция, пристройка, снос объектов капитального строительства, затрагивающие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 </w:t>
      </w:r>
      <w:r>
        <w:t xml:space="preserve">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нормативными правовыми актами Московской области и муниципальными правовыми актами Воскресенского </w:t>
      </w:r>
      <w:r w:rsidRPr="00CD2B4F">
        <w:t>муниципального района Московской области</w:t>
      </w:r>
      <w:r>
        <w:t>,</w:t>
      </w:r>
      <w:r w:rsidRPr="00CD2B4F">
        <w:t xml:space="preserve"> городского поселения </w:t>
      </w:r>
      <w:r w:rsidR="00EC5478">
        <w:t>Воскресенск Воскресенского</w:t>
      </w:r>
      <w:r w:rsidRPr="00CD2B4F">
        <w:t>муниципального района Московской области</w:t>
      </w:r>
      <w:r>
        <w:rPr>
          <w:rFonts w:cs="Times New Roman"/>
          <w:szCs w:val="24"/>
        </w:rPr>
        <w:t>.</w:t>
      </w:r>
    </w:p>
    <w:p w:rsidR="00524F0F" w:rsidRDefault="00524F0F" w:rsidP="00524F0F">
      <w:pPr>
        <w:ind w:firstLine="748"/>
        <w:rPr>
          <w:rFonts w:cs="Times New Roman"/>
          <w:szCs w:val="24"/>
        </w:rPr>
      </w:pPr>
      <w:r>
        <w:rPr>
          <w:rFonts w:cs="Times New Roman"/>
          <w:szCs w:val="24"/>
        </w:rPr>
        <w:t>Данное право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Российской Федерации, Московской области.</w:t>
      </w:r>
    </w:p>
    <w:p w:rsidR="00524F0F" w:rsidRDefault="00524F0F" w:rsidP="00524F0F">
      <w:pPr>
        <w:ind w:firstLine="748"/>
        <w:rPr>
          <w:rFonts w:cs="Times New Roman"/>
          <w:szCs w:val="24"/>
          <w:shd w:val="clear" w:color="auto" w:fill="FFFFFF"/>
        </w:rPr>
      </w:pPr>
      <w:r>
        <w:rPr>
          <w:rFonts w:cs="Times New Roman"/>
          <w:snapToGrid w:val="0"/>
          <w:szCs w:val="24"/>
        </w:rPr>
        <w:t xml:space="preserve">2. Разрешение на строительство </w:t>
      </w:r>
      <w:r>
        <w:rPr>
          <w:rFonts w:cs="Times New Roman"/>
          <w:szCs w:val="24"/>
          <w:shd w:val="clear" w:color="auto" w:fill="FFFFFF"/>
        </w:rPr>
        <w:t xml:space="preserve">(за исключением объектов индивидуального жилищного строительства) </w:t>
      </w:r>
      <w:r>
        <w:rPr>
          <w:rFonts w:cs="Times New Roman"/>
          <w:snapToGrid w:val="0"/>
          <w:szCs w:val="24"/>
        </w:rPr>
        <w:t>выдается</w:t>
      </w:r>
      <w:r>
        <w:rPr>
          <w:rFonts w:cs="Times New Roman"/>
          <w:szCs w:val="24"/>
          <w:shd w:val="clear" w:color="auto" w:fill="FFFFFF"/>
        </w:rPr>
        <w:t xml:space="preserve">Министерством строительного комплекса Московской области, если иное не предусмотрено Градостроительным кодексом Российской Федерации. </w:t>
      </w:r>
    </w:p>
    <w:p w:rsidR="00524F0F" w:rsidRDefault="00524F0F" w:rsidP="00524F0F">
      <w:pPr>
        <w:ind w:firstLine="748"/>
        <w:rPr>
          <w:rFonts w:cs="Times New Roman"/>
          <w:snapToGrid w:val="0"/>
          <w:szCs w:val="24"/>
        </w:rPr>
      </w:pPr>
      <w:r>
        <w:rPr>
          <w:rFonts w:cs="Times New Roman"/>
          <w:snapToGrid w:val="0"/>
          <w:szCs w:val="24"/>
        </w:rPr>
        <w:t xml:space="preserve">Разрешение на строительство </w:t>
      </w:r>
      <w:r>
        <w:rPr>
          <w:rFonts w:cs="Times New Roman"/>
          <w:szCs w:val="24"/>
          <w:shd w:val="clear" w:color="auto" w:fill="FFFFFF"/>
        </w:rPr>
        <w:t xml:space="preserve">объектов индивидуального жилищного строительства </w:t>
      </w:r>
      <w:r>
        <w:rPr>
          <w:rFonts w:cs="Times New Roman"/>
          <w:snapToGrid w:val="0"/>
          <w:szCs w:val="24"/>
        </w:rPr>
        <w:t>выдается</w:t>
      </w:r>
      <w:r>
        <w:rPr>
          <w:rFonts w:cs="Times New Roman"/>
          <w:szCs w:val="24"/>
        </w:rPr>
        <w:t xml:space="preserve"> уполномоченным органом местного самоуправления </w:t>
      </w:r>
      <w:r>
        <w:t xml:space="preserve">Воскресенского </w:t>
      </w:r>
      <w:r w:rsidRPr="00CD2B4F">
        <w:t>муниципального района Московской области</w:t>
      </w:r>
      <w:r>
        <w:rPr>
          <w:rFonts w:cs="Times New Roman"/>
          <w:szCs w:val="24"/>
        </w:rPr>
        <w:t xml:space="preserve">. </w:t>
      </w:r>
    </w:p>
    <w:p w:rsidR="00524F0F" w:rsidRDefault="00524F0F" w:rsidP="00524F0F">
      <w:pPr>
        <w:ind w:firstLine="748"/>
        <w:rPr>
          <w:rFonts w:cs="Times New Roman"/>
          <w:snapToGrid w:val="0"/>
          <w:szCs w:val="24"/>
        </w:rPr>
      </w:pPr>
      <w:r>
        <w:t xml:space="preserve">3. </w:t>
      </w:r>
      <w:r>
        <w:rPr>
          <w:rFonts w:cs="Times New Roman"/>
          <w:snapToGrid w:val="0"/>
          <w:szCs w:val="24"/>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524F0F" w:rsidRDefault="00524F0F" w:rsidP="00524F0F">
      <w:pPr>
        <w:ind w:firstLine="748"/>
      </w:pPr>
      <w:r>
        <w:t>4.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предоставляется в отношении отдельного земельного участка при соблюдении требований технических регламентов.</w:t>
      </w:r>
    </w:p>
    <w:p w:rsidR="00524F0F" w:rsidRDefault="00524F0F" w:rsidP="00524F0F">
      <w:pPr>
        <w:shd w:val="clear" w:color="auto" w:fill="FFFFFF"/>
        <w:ind w:firstLine="748"/>
        <w:rPr>
          <w:rFonts w:cs="Times New Roman"/>
          <w:szCs w:val="24"/>
        </w:rPr>
      </w:pPr>
      <w:r>
        <w:rPr>
          <w:rFonts w:cs="Times New Roman"/>
          <w:szCs w:val="24"/>
        </w:rPr>
        <w:t>5.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524F0F" w:rsidRDefault="00524F0F" w:rsidP="00524F0F">
      <w:pPr>
        <w:rPr>
          <w:rFonts w:cs="Times New Roman"/>
          <w:snapToGrid w:val="0"/>
          <w:szCs w:val="24"/>
        </w:rPr>
      </w:pPr>
      <w:r>
        <w:rPr>
          <w:rFonts w:cs="Times New Roman"/>
          <w:snapToGrid w:val="0"/>
          <w:szCs w:val="24"/>
        </w:rPr>
        <w:t xml:space="preserve">6. Ввод объекта в эксплуатацию осуществляется в соответствии с законодательством. </w:t>
      </w:r>
    </w:p>
    <w:p w:rsidR="00524F0F" w:rsidRDefault="00524F0F" w:rsidP="00524F0F">
      <w:pPr>
        <w:pStyle w:val="ConsPlusNormal"/>
        <w:ind w:firstLine="709"/>
        <w:jc w:val="both"/>
      </w:pPr>
      <w:r>
        <w:t>7.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524F0F" w:rsidRDefault="00524F0F" w:rsidP="00524F0F">
      <w:pPr>
        <w:ind w:firstLine="540"/>
        <w:rPr>
          <w:rFonts w:cs="Times New Roman"/>
          <w:szCs w:val="24"/>
        </w:rPr>
      </w:pPr>
    </w:p>
    <w:p w:rsidR="00524F0F" w:rsidRDefault="00524F0F" w:rsidP="00524F0F">
      <w:pPr>
        <w:pStyle w:val="3"/>
      </w:pPr>
      <w:bookmarkStart w:id="51" w:name="_Toc435034394"/>
      <w:bookmarkStart w:id="52" w:name="_Toc435080715"/>
      <w:bookmarkStart w:id="53" w:name="_Toc440968641"/>
      <w: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1"/>
      <w:bookmarkEnd w:id="52"/>
      <w:bookmarkEnd w:id="53"/>
    </w:p>
    <w:p w:rsidR="00524F0F" w:rsidRDefault="00524F0F" w:rsidP="00524F0F">
      <w:pPr>
        <w:pStyle w:val="ConsPlusNormal"/>
        <w:ind w:firstLine="709"/>
        <w:contextualSpacing/>
        <w:jc w:val="both"/>
      </w:pPr>
    </w:p>
    <w:p w:rsidR="00524F0F" w:rsidRDefault="00524F0F" w:rsidP="00524F0F">
      <w:pPr>
        <w:pStyle w:val="ConsPlusNormal"/>
        <w:ind w:firstLine="709"/>
        <w:contextualSpacing/>
        <w:jc w:val="both"/>
      </w:pPr>
      <w: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lastRenderedPageBreak/>
        <w:t>устанавливается Правительств</w:t>
      </w:r>
      <w:r w:rsidR="007A1243">
        <w:t>ом</w:t>
      </w:r>
      <w:r>
        <w:t xml:space="preserve"> Московской области или уполномоченным центральным исполнительным органом государственной власти Московской области.</w:t>
      </w:r>
    </w:p>
    <w:p w:rsidR="00524F0F" w:rsidRDefault="00524F0F" w:rsidP="00524F0F">
      <w:pPr>
        <w:pStyle w:val="ConsPlusNormal"/>
        <w:ind w:firstLine="709"/>
        <w:contextualSpacing/>
        <w:jc w:val="both"/>
      </w:pPr>
      <w:r>
        <w:t xml:space="preserve">Уполномоченным органом, предоставляющим разрешение на отклонение от предельных параметров разрешенного строительства, реконструкции объектов капитального строительства на территории </w:t>
      </w:r>
      <w:r w:rsidRPr="00CD2B4F">
        <w:t xml:space="preserve">городского поселения </w:t>
      </w:r>
      <w:r w:rsidR="00EC5478">
        <w:t>Воскресенск Воскресенского</w:t>
      </w:r>
      <w:r w:rsidRPr="00CD2B4F">
        <w:t>муниципального района Московской области</w:t>
      </w:r>
      <w:r>
        <w:t xml:space="preserve"> (далее для целей настоящей статьи - разрешение), является Главное управление архитектуры и градостроительства Московской области. </w:t>
      </w:r>
    </w:p>
    <w:p w:rsidR="00524F0F" w:rsidRDefault="00524F0F" w:rsidP="00524F0F">
      <w:pPr>
        <w:pStyle w:val="ConsPlusNormal"/>
        <w:ind w:firstLine="709"/>
        <w:contextualSpacing/>
        <w:jc w:val="both"/>
      </w:pPr>
      <w: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w:t>
      </w:r>
      <w:hyperlink r:id="rId15">
        <w:r>
          <w:rPr>
            <w:rStyle w:val="-1"/>
            <w:vanish/>
            <w:webHidden/>
            <w:color w:val="00000A"/>
          </w:rPr>
          <w:t>заявление</w:t>
        </w:r>
      </w:hyperlink>
      <w:r>
        <w:t xml:space="preserve"> заявление в Комиссию по подготовке проекта правил землепользования и застройки, Воскресенск</w:t>
      </w:r>
      <w:r w:rsidR="0061536D">
        <w:t>ий</w:t>
      </w:r>
      <w:r w:rsidRPr="00CD2B4F">
        <w:t>муниципальн</w:t>
      </w:r>
      <w:r w:rsidR="0061536D">
        <w:t>ый</w:t>
      </w:r>
      <w:r w:rsidRPr="00CD2B4F">
        <w:t xml:space="preserve"> район Московской области</w:t>
      </w:r>
      <w:r>
        <w:t xml:space="preserve"> через Главное управление архитектуры и градостроительства Московской области.</w:t>
      </w:r>
    </w:p>
    <w:p w:rsidR="00524F0F" w:rsidRDefault="00524F0F" w:rsidP="00524F0F">
      <w:pPr>
        <w:contextualSpacing/>
        <w:rPr>
          <w:rFonts w:cs="Times New Roman"/>
          <w:szCs w:val="24"/>
        </w:rPr>
      </w:pPr>
      <w:r>
        <w:rPr>
          <w:rFonts w:cs="Times New Roman"/>
          <w:szCs w:val="24"/>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24F0F" w:rsidRDefault="00524F0F" w:rsidP="00524F0F">
      <w:pPr>
        <w:contextualSpacing/>
        <w:rPr>
          <w:rFonts w:cs="Times New Roman"/>
          <w:szCs w:val="24"/>
        </w:rPr>
      </w:pPr>
      <w:r>
        <w:rPr>
          <w:rFonts w:cs="Times New Roman"/>
          <w:szCs w:val="24"/>
        </w:rPr>
        <w:t xml:space="preserve">4. Орган местного самоуправления </w:t>
      </w:r>
      <w:r>
        <w:t xml:space="preserve">Воскресенского </w:t>
      </w:r>
      <w:r w:rsidRPr="00CD2B4F">
        <w:t>муниципальн</w:t>
      </w:r>
      <w:r w:rsidR="00EE64D3">
        <w:t>ого</w:t>
      </w:r>
      <w:r w:rsidRPr="00CD2B4F">
        <w:t xml:space="preserve"> район</w:t>
      </w:r>
      <w:r w:rsidR="00EE64D3">
        <w:t>а</w:t>
      </w:r>
      <w:r w:rsidRPr="00CD2B4F">
        <w:t xml:space="preserve"> Московской области</w:t>
      </w:r>
      <w:r>
        <w:rPr>
          <w:rFonts w:cs="Times New Roman"/>
          <w:szCs w:val="24"/>
        </w:rPr>
        <w:t xml:space="preserve"> не позднее 10 календарных дней со дня поступления заявления о предоставлении разрешения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w:t>
      </w:r>
      <w:r>
        <w:t xml:space="preserve">Воскресенский </w:t>
      </w:r>
      <w:r w:rsidRPr="00CD2B4F">
        <w:t>муниципальн</w:t>
      </w:r>
      <w:r>
        <w:t>ый</w:t>
      </w:r>
      <w:r w:rsidRPr="00CD2B4F">
        <w:t xml:space="preserve"> район Московской области</w:t>
      </w:r>
      <w:r>
        <w:rPr>
          <w:rFonts w:cs="Times New Roman"/>
          <w:szCs w:val="24"/>
        </w:rPr>
        <w:t xml:space="preserve"> и Правилами.</w:t>
      </w:r>
    </w:p>
    <w:p w:rsidR="00524F0F" w:rsidRDefault="00524F0F" w:rsidP="00524F0F">
      <w:pPr>
        <w:contextualSpacing/>
        <w:rPr>
          <w:rFonts w:cs="Times New Roman"/>
          <w:szCs w:val="24"/>
        </w:rPr>
      </w:pPr>
      <w:r>
        <w:rPr>
          <w:rFonts w:cs="Times New Roman"/>
          <w:szCs w:val="24"/>
        </w:rPr>
        <w:t xml:space="preserve">5. </w:t>
      </w:r>
      <w:r>
        <w:t xml:space="preserve">Главное управление архитектуры и градостроительства Московской области </w:t>
      </w:r>
      <w:r>
        <w:rPr>
          <w:rFonts w:cs="Times New Roman"/>
          <w:szCs w:val="24"/>
        </w:rPr>
        <w:t>принимает решение о предоставлении разрешения или об отказе в предоставлении разрешения с учетом протокола Градостроительного совета Московской области и уведомляет заявителя о принятом решении.</w:t>
      </w:r>
    </w:p>
    <w:p w:rsidR="00524F0F" w:rsidRDefault="00524F0F" w:rsidP="00524F0F">
      <w:pPr>
        <w:contextualSpacing/>
        <w:rPr>
          <w:rFonts w:cs="Times New Roman"/>
          <w:szCs w:val="24"/>
        </w:rPr>
      </w:pPr>
    </w:p>
    <w:p w:rsidR="00524F0F" w:rsidRDefault="00524F0F" w:rsidP="00524F0F">
      <w:pPr>
        <w:pStyle w:val="3"/>
      </w:pPr>
      <w:bookmarkStart w:id="54" w:name="_Toc435034395"/>
      <w:bookmarkStart w:id="55" w:name="_Toc435080716"/>
      <w:bookmarkStart w:id="56" w:name="_Toc440968642"/>
      <w: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 </w:t>
      </w:r>
    </w:p>
    <w:p w:rsidR="00524F0F" w:rsidRDefault="00524F0F" w:rsidP="00524F0F">
      <w:pPr>
        <w:contextualSpacing/>
        <w:rPr>
          <w:rFonts w:cs="Times New Roman"/>
          <w:szCs w:val="24"/>
        </w:rPr>
      </w:pPr>
      <w:r>
        <w:rPr>
          <w:rFonts w:cs="Times New Roman"/>
          <w:szCs w:val="24"/>
        </w:rPr>
        <w:t xml:space="preserve">Уполномоченным органом, предоставляющим разрешение на условно разрешенный вид использования земельного участка или объекта капитального строительства на территории городского поселения Воскресенск </w:t>
      </w:r>
      <w:r>
        <w:t xml:space="preserve">Воскресенского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(далее - разрешение на условно разрешенный вид использования) является Главное управление архитектуры и градостроительства Московской области.</w:t>
      </w:r>
    </w:p>
    <w:p w:rsidR="00524F0F" w:rsidRDefault="00524F0F" w:rsidP="00524F0F">
      <w:pPr>
        <w:pStyle w:val="ConsPlusNormal"/>
        <w:ind w:firstLine="709"/>
        <w:contextualSpacing/>
        <w:jc w:val="both"/>
      </w:pPr>
      <w: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на территории городского поселения Воскресенск Воскресенского </w:t>
      </w:r>
      <w:r w:rsidRPr="00CD2B4F">
        <w:t>муниципальн</w:t>
      </w:r>
      <w:r>
        <w:t>ого</w:t>
      </w:r>
      <w:r w:rsidRPr="00CD2B4F">
        <w:t xml:space="preserve"> район</w:t>
      </w:r>
      <w:r>
        <w:t>а</w:t>
      </w:r>
      <w:r w:rsidRPr="00CD2B4F">
        <w:t xml:space="preserve"> Московской области</w:t>
      </w:r>
      <w:r>
        <w:rPr>
          <w:rFonts w:eastAsia="Times New Roman"/>
        </w:rPr>
        <w:t xml:space="preserve">, </w:t>
      </w:r>
      <w:r>
        <w:t>направляет заявление</w:t>
      </w:r>
      <w:hyperlink r:id="rId16">
        <w:r>
          <w:rPr>
            <w:rStyle w:val="-1"/>
            <w:vanish/>
            <w:webHidden/>
            <w:color w:val="00000A"/>
          </w:rPr>
          <w:t>заявление</w:t>
        </w:r>
      </w:hyperlink>
      <w:r>
        <w:t xml:space="preserve"> в Комиссию по подготовке проекта правил землепользования и застройки, Воскресенский </w:t>
      </w:r>
      <w:r w:rsidRPr="00CD2B4F">
        <w:t>муниципальн</w:t>
      </w:r>
      <w:r>
        <w:t>ый</w:t>
      </w:r>
      <w:r w:rsidRPr="00CD2B4F">
        <w:t xml:space="preserve"> район Московской области</w:t>
      </w:r>
      <w:r>
        <w:t>через Главное управление архитектуры и градостроительства Московской области.</w:t>
      </w:r>
    </w:p>
    <w:p w:rsidR="00524F0F" w:rsidRDefault="00524F0F" w:rsidP="00524F0F">
      <w:pPr>
        <w:contextualSpacing/>
        <w:rPr>
          <w:rFonts w:cs="Times New Roman"/>
          <w:szCs w:val="24"/>
        </w:rPr>
      </w:pPr>
      <w:r>
        <w:rPr>
          <w:rFonts w:cs="Times New Roman"/>
          <w:szCs w:val="24"/>
        </w:rPr>
        <w:t xml:space="preserve">3. Орган местного самоуправления </w:t>
      </w:r>
      <w:r>
        <w:t xml:space="preserve">Воскресенского </w:t>
      </w:r>
      <w:r w:rsidRPr="00CD2B4F">
        <w:t>муниципальн</w:t>
      </w:r>
      <w:r>
        <w:t>ого</w:t>
      </w:r>
      <w:r w:rsidRPr="00CD2B4F">
        <w:t xml:space="preserve"> район</w:t>
      </w:r>
      <w:r>
        <w:t>а</w:t>
      </w:r>
      <w:r w:rsidRPr="00CD2B4F">
        <w:t xml:space="preserve"> Московской области</w:t>
      </w:r>
      <w:r>
        <w:rPr>
          <w:rFonts w:cs="Times New Roman"/>
          <w:szCs w:val="24"/>
        </w:rPr>
        <w:t xml:space="preserve">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  главой 3 Правил.</w:t>
      </w:r>
    </w:p>
    <w:p w:rsidR="00524F0F" w:rsidRDefault="00524F0F" w:rsidP="00524F0F">
      <w:pPr>
        <w:contextualSpacing/>
        <w:rPr>
          <w:rFonts w:cs="Times New Roman"/>
          <w:szCs w:val="24"/>
        </w:rPr>
      </w:pPr>
      <w:r>
        <w:rPr>
          <w:rFonts w:cs="Times New Roman"/>
          <w:szCs w:val="24"/>
        </w:rPr>
        <w:t xml:space="preserve">4. </w:t>
      </w:r>
      <w:r>
        <w:t xml:space="preserve">Главное управление архитектуры и градостроительства Московской области </w:t>
      </w:r>
      <w:r>
        <w:rPr>
          <w:rFonts w:cs="Times New Roman"/>
          <w:szCs w:val="24"/>
        </w:rPr>
        <w:t xml:space="preserve">принимает решение о предоставлении заявителю разрешения на условно разрешенный вид </w:t>
      </w:r>
      <w:r>
        <w:rPr>
          <w:rFonts w:cs="Times New Roman"/>
          <w:szCs w:val="24"/>
        </w:rPr>
        <w:lastRenderedPageBreak/>
        <w:t>использования или об отказе в предоставлении разрешения на условно разрешенный вид использования.</w:t>
      </w:r>
    </w:p>
    <w:p w:rsidR="00524F0F" w:rsidRDefault="00524F0F" w:rsidP="00524F0F">
      <w:pPr>
        <w:contextualSpacing/>
        <w:rPr>
          <w:rFonts w:cs="Times New Roman"/>
          <w:szCs w:val="24"/>
        </w:rPr>
      </w:pPr>
      <w:r>
        <w:rPr>
          <w:rFonts w:cs="Times New Roman"/>
          <w:szCs w:val="24"/>
        </w:rPr>
        <w:t xml:space="preserve">5. Министерство имущественных отношений Московской области в случае принятия </w:t>
      </w:r>
      <w:r>
        <w:t xml:space="preserve">Главным управлением архитектуры и градостроительства Московской области </w:t>
      </w:r>
      <w:r>
        <w:rPr>
          <w:rFonts w:cs="Times New Roman"/>
          <w:szCs w:val="24"/>
        </w:rPr>
        <w:t>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524F0F" w:rsidRDefault="00524F0F" w:rsidP="00524F0F">
      <w:pPr>
        <w:contextualSpacing/>
        <w:rPr>
          <w:rFonts w:cs="Times New Roman"/>
          <w:szCs w:val="24"/>
        </w:rPr>
      </w:pPr>
      <w:r>
        <w:rPr>
          <w:rFonts w:cs="Times New Roman"/>
          <w:szCs w:val="24"/>
        </w:rPr>
        <w:t>6. 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 участка.</w:t>
      </w:r>
    </w:p>
    <w:p w:rsidR="00524F0F" w:rsidRDefault="00524F0F" w:rsidP="00524F0F">
      <w:pPr>
        <w:contextualSpacing/>
        <w:rPr>
          <w:rFonts w:cs="Times New Roman"/>
          <w:szCs w:val="24"/>
        </w:rPr>
      </w:pPr>
      <w:r>
        <w:rPr>
          <w:rFonts w:cs="Times New Roman"/>
          <w:szCs w:val="24"/>
        </w:rPr>
        <w:t xml:space="preserve">7. </w:t>
      </w:r>
      <w:r>
        <w:t xml:space="preserve">Главное управление архитектуры и градостроительства Московской области </w:t>
      </w:r>
      <w:r>
        <w:rPr>
          <w:rFonts w:cs="Times New Roman"/>
          <w:szCs w:val="24"/>
        </w:rPr>
        <w:t>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
    <w:p w:rsidR="00524F0F" w:rsidRDefault="00524F0F" w:rsidP="00524F0F">
      <w:pPr>
        <w:contextualSpacing/>
        <w:rPr>
          <w:rFonts w:cs="Times New Roman"/>
          <w:szCs w:val="24"/>
        </w:rPr>
      </w:pPr>
      <w:r>
        <w:rPr>
          <w:rFonts w:cs="Times New Roman"/>
          <w:szCs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73BCE" w:rsidRPr="00973BCE" w:rsidRDefault="00973BCE" w:rsidP="001C5C74"/>
    <w:p w:rsidR="00973BCE" w:rsidRPr="00973BCE" w:rsidRDefault="00002C62" w:rsidP="007247C2">
      <w:pPr>
        <w:pStyle w:val="3"/>
      </w:pPr>
      <w:bookmarkStart w:id="57" w:name="_Toc440968643"/>
      <w:r w:rsidRPr="00973BCE">
        <w:t xml:space="preserve">Глава 3. </w:t>
      </w:r>
      <w:bookmarkEnd w:id="42"/>
      <w:r w:rsidR="00973BCE" w:rsidRPr="00973BCE">
        <w:t xml:space="preserve">Положения о порядке организации и проведения публичных слушанийпо вопросам землепользования и застройки на территориигородского поселения </w:t>
      </w:r>
      <w:r w:rsidR="000F24C7">
        <w:t xml:space="preserve">Воскресенск </w:t>
      </w:r>
      <w:r w:rsidR="003636C4">
        <w:t xml:space="preserve">Воскресенского </w:t>
      </w:r>
      <w:r w:rsidR="00973BCE" w:rsidRPr="00973BCE">
        <w:t>муниципального района Московской области</w:t>
      </w:r>
      <w:bookmarkEnd w:id="57"/>
    </w:p>
    <w:p w:rsidR="007B44CE" w:rsidRPr="00973BCE" w:rsidRDefault="007B44CE" w:rsidP="001C5C74"/>
    <w:p w:rsidR="00002C62" w:rsidRPr="00973BCE" w:rsidRDefault="00002C62" w:rsidP="00D120E2">
      <w:pPr>
        <w:pStyle w:val="3"/>
      </w:pPr>
      <w:bookmarkStart w:id="58" w:name="_Toc432755051"/>
      <w:bookmarkStart w:id="59" w:name="_Toc440968644"/>
      <w:r w:rsidRPr="00973BCE">
        <w:t xml:space="preserve">Статья </w:t>
      </w:r>
      <w:r w:rsidR="00524F0F">
        <w:t>13</w:t>
      </w:r>
      <w:r w:rsidRPr="00973BCE">
        <w:t>. Общие положения о публичных слушаниях</w:t>
      </w:r>
      <w:bookmarkEnd w:id="58"/>
      <w:bookmarkEnd w:id="59"/>
    </w:p>
    <w:p w:rsidR="001C5C74" w:rsidRDefault="001C5C74" w:rsidP="001C5C74"/>
    <w:p w:rsidR="003636C4" w:rsidRPr="004313A6" w:rsidRDefault="003636C4" w:rsidP="001C5C74">
      <w:r w:rsidRPr="004313A6">
        <w:t xml:space="preserve">1. Публичные слушания – форма реализации прав жителей городского поселения Воскресенск Воскресенского муниципального района Московской области на участие в процессе принятия решений органами местного самоуправления городского поселения </w:t>
      </w:r>
      <w:r w:rsidR="00EC5478">
        <w:t>Воскресенск Воскресенского</w:t>
      </w:r>
      <w:r w:rsidRPr="004313A6">
        <w:t xml:space="preserve"> муниципального района Московской области и органов местного самоуправления Воскресенского муниципального района посредством проведения публичного обсуждения вопросов,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3636C4" w:rsidRPr="004313A6" w:rsidRDefault="003636C4" w:rsidP="00F81D91">
      <w:pPr>
        <w:rPr>
          <w:b/>
        </w:rPr>
      </w:pPr>
      <w:r w:rsidRPr="004313A6">
        <w:t xml:space="preserve">2. Публичные слушания по вопросам землепользования и застройки на территориигородского поселения </w:t>
      </w:r>
      <w:r w:rsidR="00EC5478">
        <w:t>Воскресенск Воскресенского</w:t>
      </w:r>
      <w:r w:rsidRPr="004313A6">
        <w:t xml:space="preserve"> муниципального района Московской области организуются и проводятся органами местного самоуправления Воскресенского муниципального района Московской области в соответствии с </w:t>
      </w:r>
      <w:hyperlink r:id="rId17" w:history="1">
        <w:r w:rsidRPr="004313A6">
          <w:t>Конституцией</w:t>
        </w:r>
      </w:hyperlink>
      <w:r w:rsidRPr="004313A6">
        <w:t xml:space="preserve"> Российской Федерации, федеральным законодательством, законами Московской области, а также в соответствии Положением о порядке организации и проведения публичных слушаний в муниципальном образовании "Воскресенский район", утвержденным решением Совета депутатов муниципального образования "Воскресенский рай</w:t>
      </w:r>
      <w:r w:rsidR="00F81D91">
        <w:t>он" Московской области от 21.10.</w:t>
      </w:r>
      <w:r w:rsidRPr="004313A6">
        <w:t>2005 № 317/33(далее – Положение) и настоящими Правилами.</w:t>
      </w:r>
    </w:p>
    <w:p w:rsidR="003636C4" w:rsidRPr="00F81D91" w:rsidRDefault="003636C4" w:rsidP="00F81D91">
      <w:pPr>
        <w:rPr>
          <w:rFonts w:cs="Times New Roman"/>
          <w:szCs w:val="24"/>
        </w:rPr>
      </w:pPr>
      <w:r w:rsidRPr="00F81D91">
        <w:rPr>
          <w:rFonts w:cs="Times New Roman"/>
          <w:szCs w:val="24"/>
        </w:rPr>
        <w:t>Не допускается принятие муниципального правового акта, проект которого выносится на публичные слушания, до получения результатов публичных слушаний.</w:t>
      </w:r>
    </w:p>
    <w:p w:rsidR="003636C4" w:rsidRPr="004313A6" w:rsidRDefault="003636C4" w:rsidP="00F81D91">
      <w:r w:rsidRPr="004313A6">
        <w:lastRenderedPageBreak/>
        <w:t>3.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публичные слушания. Организатор слушаний не вправе ограничить доступ в помещение заинтересованных лиц или их представителей.</w:t>
      </w:r>
    </w:p>
    <w:p w:rsidR="003636C4" w:rsidRPr="004313A6" w:rsidRDefault="003636C4" w:rsidP="00F81D91">
      <w:r w:rsidRPr="004313A6">
        <w:t>4. Подготовка, проведение и определение результатов публичных слушаний осуществляются открыто и гласно. Участники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3636C4" w:rsidRPr="004313A6" w:rsidRDefault="003636C4" w:rsidP="00F81D91">
      <w:pPr>
        <w:rPr>
          <w:rFonts w:cs="Times New Roman"/>
          <w:szCs w:val="24"/>
        </w:rPr>
      </w:pPr>
      <w:r w:rsidRPr="004313A6">
        <w:rPr>
          <w:rFonts w:cs="Times New Roman"/>
          <w:szCs w:val="24"/>
        </w:rPr>
        <w:t>Мнение жителей городского поселения Воскресенск Воскресенского муниципального района</w:t>
      </w:r>
      <w:r w:rsidR="00F81D91">
        <w:rPr>
          <w:rFonts w:cs="Times New Roman"/>
          <w:szCs w:val="24"/>
        </w:rPr>
        <w:t xml:space="preserve"> Московской области</w:t>
      </w:r>
      <w:r w:rsidRPr="004313A6">
        <w:rPr>
          <w:rFonts w:cs="Times New Roman"/>
          <w:szCs w:val="24"/>
        </w:rPr>
        <w:t>, выявленное в ходе публичных слушаний, носит для органов местного самоуправления рекомендательный характер</w:t>
      </w:r>
      <w:r>
        <w:rPr>
          <w:rFonts w:cs="Times New Roman"/>
          <w:szCs w:val="24"/>
        </w:rPr>
        <w:t>.</w:t>
      </w:r>
    </w:p>
    <w:p w:rsidR="003636C4" w:rsidRPr="004313A6" w:rsidRDefault="003636C4" w:rsidP="00F81D91">
      <w:pPr>
        <w:rPr>
          <w:rFonts w:cs="Times New Roman"/>
          <w:szCs w:val="24"/>
        </w:rPr>
      </w:pPr>
      <w:r w:rsidRPr="004313A6">
        <w:rPr>
          <w:rFonts w:cs="Times New Roman"/>
          <w:szCs w:val="24"/>
        </w:rPr>
        <w:t xml:space="preserve">5. На публичные слушания </w:t>
      </w:r>
      <w:r w:rsidR="00F81D91">
        <w:rPr>
          <w:rFonts w:cs="Times New Roman"/>
          <w:szCs w:val="24"/>
        </w:rPr>
        <w:t xml:space="preserve">по вопросам землепользования и застройки </w:t>
      </w:r>
      <w:r w:rsidRPr="004313A6">
        <w:rPr>
          <w:rFonts w:cs="Times New Roman"/>
          <w:szCs w:val="24"/>
        </w:rPr>
        <w:t>в обязательном порядке выносятся:</w:t>
      </w:r>
    </w:p>
    <w:p w:rsidR="003636C4" w:rsidRPr="004313A6" w:rsidRDefault="003636C4" w:rsidP="00F81D91">
      <w:pPr>
        <w:rPr>
          <w:rFonts w:cs="Times New Roman"/>
          <w:szCs w:val="24"/>
        </w:rPr>
      </w:pPr>
      <w:r w:rsidRPr="004313A6">
        <w:rPr>
          <w:rFonts w:cs="Times New Roman"/>
          <w:szCs w:val="24"/>
        </w:rPr>
        <w:t>– проект Правил землепользования и застройки и проекты внесения изменений в Правила;</w:t>
      </w:r>
    </w:p>
    <w:p w:rsidR="003636C4" w:rsidRPr="004313A6" w:rsidRDefault="003636C4" w:rsidP="00F81D91">
      <w:pPr>
        <w:rPr>
          <w:rFonts w:cs="Times New Roman"/>
          <w:szCs w:val="24"/>
        </w:rPr>
      </w:pPr>
      <w:r w:rsidRPr="004313A6">
        <w:rPr>
          <w:rFonts w:cs="Times New Roman"/>
          <w:szCs w:val="24"/>
        </w:rPr>
        <w:t>– проекты планировки территорий и проекты межевания территорий;</w:t>
      </w:r>
    </w:p>
    <w:p w:rsidR="003636C4" w:rsidRPr="004313A6" w:rsidRDefault="003636C4" w:rsidP="00F81D91">
      <w:pPr>
        <w:rPr>
          <w:rFonts w:cs="Times New Roman"/>
          <w:szCs w:val="24"/>
        </w:rPr>
      </w:pPr>
      <w:r w:rsidRPr="004313A6">
        <w:rPr>
          <w:rFonts w:cs="Times New Roman"/>
          <w:szCs w:val="24"/>
        </w:rPr>
        <w:t>– вопросы предоставления разрешений на условно разрешенный вид использования земельных участков и объектов капитального строительства;</w:t>
      </w:r>
    </w:p>
    <w:p w:rsidR="003636C4" w:rsidRPr="004313A6" w:rsidRDefault="003636C4" w:rsidP="00F81D91">
      <w:pPr>
        <w:rPr>
          <w:rFonts w:cs="Times New Roman"/>
          <w:szCs w:val="24"/>
        </w:rPr>
      </w:pPr>
      <w:r w:rsidRPr="004313A6">
        <w:rPr>
          <w:rFonts w:cs="Times New Roman"/>
          <w:szCs w:val="24"/>
        </w:rPr>
        <w:t>– вопросы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636C4" w:rsidRPr="004313A6" w:rsidRDefault="003636C4" w:rsidP="00F81D91">
      <w:r>
        <w:t>6.</w:t>
      </w:r>
      <w:r w:rsidRPr="004313A6">
        <w:t xml:space="preserve"> Решение о проведении публичных слушаний подлежит опубликованию в порядке, установленном для официального опубликования муниципальных правовых актов</w:t>
      </w:r>
      <w:r>
        <w:t xml:space="preserve">, </w:t>
      </w:r>
      <w:r w:rsidRPr="004313A6">
        <w:t>не менее чем за 15 дней до проведения публичных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В сообщении должны быть указаны:</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дата, время и место проведения публичных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тема слушаний;</w:t>
      </w:r>
    </w:p>
    <w:p w:rsidR="003636C4" w:rsidRPr="008E5CDD" w:rsidRDefault="003636C4" w:rsidP="003636C4">
      <w:pPr>
        <w:autoSpaceDE w:val="0"/>
        <w:autoSpaceDN w:val="0"/>
        <w:adjustRightInd w:val="0"/>
        <w:contextualSpacing/>
        <w:rPr>
          <w:rFonts w:cs="Times New Roman"/>
          <w:szCs w:val="24"/>
        </w:rPr>
      </w:pPr>
      <w:r w:rsidRPr="008E5CDD">
        <w:rPr>
          <w:rFonts w:cs="Times New Roman"/>
          <w:szCs w:val="24"/>
        </w:rPr>
        <w:t>- инициаторы проведения публичных слушаний;</w:t>
      </w:r>
    </w:p>
    <w:p w:rsidR="003636C4" w:rsidRPr="004313A6" w:rsidRDefault="003636C4" w:rsidP="003636C4">
      <w:pPr>
        <w:autoSpaceDE w:val="0"/>
        <w:autoSpaceDN w:val="0"/>
        <w:adjustRightInd w:val="0"/>
        <w:contextualSpacing/>
        <w:rPr>
          <w:rFonts w:cs="Times New Roman"/>
          <w:szCs w:val="24"/>
        </w:rPr>
      </w:pPr>
      <w:r w:rsidRPr="008E5CDD">
        <w:rPr>
          <w:rFonts w:cs="Times New Roman"/>
          <w:szCs w:val="24"/>
        </w:rPr>
        <w:t>- проект нормативного правового акта.</w:t>
      </w:r>
    </w:p>
    <w:p w:rsidR="003636C4" w:rsidRPr="004313A6" w:rsidRDefault="003636C4" w:rsidP="00F81D91">
      <w:r>
        <w:t>7. До начала п</w:t>
      </w:r>
      <w:r w:rsidRPr="004313A6">
        <w:t>роведени</w:t>
      </w:r>
      <w:r>
        <w:t>я</w:t>
      </w:r>
      <w:r w:rsidRPr="004313A6">
        <w:t xml:space="preserve"> слушаний </w:t>
      </w:r>
      <w:r>
        <w:t xml:space="preserve">осуществляется </w:t>
      </w:r>
      <w:r w:rsidRPr="004313A6">
        <w:t>регистрация участников</w:t>
      </w:r>
      <w:r>
        <w:t xml:space="preserve">, </w:t>
      </w:r>
      <w:r w:rsidRPr="004313A6">
        <w:t>с указанием места их постоянного проживания на основании паспортных данных.</w:t>
      </w:r>
    </w:p>
    <w:p w:rsidR="003636C4" w:rsidRPr="004313A6" w:rsidRDefault="003636C4" w:rsidP="003636C4">
      <w:pPr>
        <w:autoSpaceDE w:val="0"/>
        <w:autoSpaceDN w:val="0"/>
        <w:adjustRightInd w:val="0"/>
        <w:contextualSpacing/>
        <w:rPr>
          <w:rFonts w:cs="Times New Roman"/>
          <w:szCs w:val="24"/>
        </w:rPr>
      </w:pPr>
      <w:r w:rsidRPr="004313A6">
        <w:rPr>
          <w:rFonts w:cs="Times New Roman"/>
          <w:szCs w:val="24"/>
        </w:rPr>
        <w:t>Председательствующий публичных слушаний представляется и открывает собрание, оглашает тему слушаний, повестку дня, представляет инициаторов проведения слушаний, участников и секретаря собрания, ведущего протокол.</w:t>
      </w:r>
    </w:p>
    <w:p w:rsidR="003636C4" w:rsidRPr="004313A6" w:rsidRDefault="003636C4" w:rsidP="003636C4">
      <w:pPr>
        <w:autoSpaceDE w:val="0"/>
        <w:autoSpaceDN w:val="0"/>
        <w:adjustRightInd w:val="0"/>
        <w:contextualSpacing/>
        <w:rPr>
          <w:rFonts w:cs="Times New Roman"/>
          <w:szCs w:val="24"/>
        </w:rPr>
      </w:pPr>
      <w:r w:rsidRPr="00BD2963">
        <w:rPr>
          <w:rFonts w:cs="Times New Roman"/>
          <w:szCs w:val="24"/>
        </w:rPr>
        <w:t>Подсчет голосов отражается в протоколе публичных слушаний.</w:t>
      </w:r>
    </w:p>
    <w:p w:rsidR="003636C4" w:rsidRPr="004313A6" w:rsidRDefault="003636C4" w:rsidP="003636C4">
      <w:pPr>
        <w:autoSpaceDE w:val="0"/>
        <w:autoSpaceDN w:val="0"/>
        <w:adjustRightInd w:val="0"/>
        <w:contextualSpacing/>
        <w:rPr>
          <w:rFonts w:cs="Times New Roman"/>
          <w:szCs w:val="24"/>
        </w:rPr>
      </w:pPr>
      <w:r w:rsidRPr="004313A6">
        <w:rPr>
          <w:rFonts w:cs="Times New Roman"/>
          <w:szCs w:val="24"/>
        </w:rPr>
        <w:t>Решение по результатам публичных слушаний принимается большинством голосов и фиксируется в протоколе.</w:t>
      </w:r>
    </w:p>
    <w:p w:rsidR="003636C4" w:rsidRPr="004313A6" w:rsidRDefault="003636C4" w:rsidP="003636C4">
      <w:pPr>
        <w:autoSpaceDE w:val="0"/>
        <w:autoSpaceDN w:val="0"/>
        <w:adjustRightInd w:val="0"/>
        <w:contextualSpacing/>
        <w:rPr>
          <w:rFonts w:cs="Times New Roman"/>
          <w:szCs w:val="24"/>
        </w:rPr>
      </w:pPr>
      <w:r>
        <w:rPr>
          <w:rFonts w:cs="Times New Roman"/>
          <w:szCs w:val="24"/>
        </w:rPr>
        <w:t>8</w:t>
      </w:r>
      <w:r w:rsidRPr="004313A6">
        <w:rPr>
          <w:rFonts w:cs="Times New Roman"/>
          <w:szCs w:val="24"/>
        </w:rPr>
        <w:t>. Итоговый документ публичных слушаний должен быть обнародован не позднее чем через 10-15 дней со дня проведения публичных слушаний путем опубликования через средства массовой информации.</w:t>
      </w:r>
    </w:p>
    <w:p w:rsidR="003636C4" w:rsidRPr="00F762C1" w:rsidRDefault="003636C4" w:rsidP="003636C4">
      <w:pPr>
        <w:contextualSpacing/>
        <w:rPr>
          <w:rFonts w:cs="Times New Roman"/>
          <w:szCs w:val="24"/>
        </w:rPr>
      </w:pPr>
    </w:p>
    <w:p w:rsidR="00002C62" w:rsidRPr="00973BCE" w:rsidRDefault="00D120E2" w:rsidP="007B44CE">
      <w:pPr>
        <w:pStyle w:val="3"/>
      </w:pPr>
      <w:bookmarkStart w:id="60" w:name="_Toc432755052"/>
      <w:bookmarkStart w:id="61" w:name="_Toc440968645"/>
      <w:r w:rsidRPr="00973BCE">
        <w:t xml:space="preserve">Статья </w:t>
      </w:r>
      <w:r w:rsidR="00973BCE" w:rsidRPr="00973BCE">
        <w:t>1</w:t>
      </w:r>
      <w:r w:rsidR="00524F0F">
        <w:t>4</w:t>
      </w:r>
      <w:r w:rsidR="00002C62" w:rsidRPr="00973BCE">
        <w:t>. Финансирование публичных слушаний</w:t>
      </w:r>
      <w:bookmarkEnd w:id="60"/>
      <w:bookmarkEnd w:id="61"/>
    </w:p>
    <w:p w:rsidR="007B44CE" w:rsidRPr="00973BCE" w:rsidRDefault="007B44CE" w:rsidP="00002C62">
      <w:pPr>
        <w:pStyle w:val="ConsPlusNormal"/>
        <w:ind w:firstLine="709"/>
        <w:contextualSpacing/>
        <w:jc w:val="both"/>
      </w:pPr>
    </w:p>
    <w:p w:rsidR="00973BCE" w:rsidRPr="00973BCE" w:rsidRDefault="00973BCE" w:rsidP="00F81D91">
      <w:bookmarkStart w:id="62" w:name="_Toc432755053"/>
      <w:r w:rsidRPr="00973BCE">
        <w:t xml:space="preserve">1. Финансирование публичных слушаний осуществляется за счет средств бюджета </w:t>
      </w:r>
      <w:r w:rsidR="003636C4">
        <w:t>Воскресенского</w:t>
      </w:r>
      <w:r w:rsidRPr="00973BCE">
        <w:t xml:space="preserve"> муниципального района или иных не запрещенных законом источников.</w:t>
      </w:r>
    </w:p>
    <w:p w:rsidR="00973BCE" w:rsidRPr="00973BCE" w:rsidRDefault="00973BCE" w:rsidP="00F81D91">
      <w:r w:rsidRPr="00973BCE">
        <w:t>2.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73BCE" w:rsidRPr="00973BCE" w:rsidRDefault="00973BCE" w:rsidP="00F81D91">
      <w:r w:rsidRPr="00973BCE">
        <w:t>3.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73BCE" w:rsidRPr="00973BCE" w:rsidRDefault="00973BCE" w:rsidP="00F81D91"/>
    <w:p w:rsidR="00650CD4" w:rsidRPr="00973BCE" w:rsidRDefault="00650CD4" w:rsidP="007B44CE">
      <w:pPr>
        <w:pStyle w:val="3"/>
      </w:pPr>
      <w:bookmarkStart w:id="63" w:name="_Toc440968646"/>
      <w:r w:rsidRPr="00973BCE">
        <w:lastRenderedPageBreak/>
        <w:t>Статья 1</w:t>
      </w:r>
      <w:r w:rsidR="00524F0F">
        <w:t>5</w:t>
      </w:r>
      <w:r w:rsidRPr="00973BCE">
        <w:t>. Особенности проведения</w:t>
      </w:r>
      <w:r w:rsidR="00F81D91">
        <w:t xml:space="preserve"> публичных слушаний по проекту П</w:t>
      </w:r>
      <w:r w:rsidRPr="00973BCE">
        <w:t>равил и внесению в них изменений</w:t>
      </w:r>
      <w:bookmarkEnd w:id="62"/>
      <w:bookmarkEnd w:id="63"/>
    </w:p>
    <w:p w:rsidR="007B44CE" w:rsidRPr="00973BCE" w:rsidRDefault="007B44CE" w:rsidP="00650CD4">
      <w:pPr>
        <w:pStyle w:val="ConsPlusNormal"/>
        <w:ind w:firstLine="709"/>
        <w:jc w:val="both"/>
      </w:pPr>
    </w:p>
    <w:p w:rsidR="00973BCE" w:rsidRPr="00973BCE" w:rsidRDefault="00973BCE" w:rsidP="00973BCE">
      <w:pPr>
        <w:pStyle w:val="ConsPlusNormal"/>
        <w:ind w:firstLine="709"/>
        <w:contextualSpacing/>
        <w:jc w:val="both"/>
      </w:pPr>
      <w:bookmarkStart w:id="64" w:name="_Toc432755054"/>
      <w:r w:rsidRPr="00973BCE">
        <w:t>1. Публичные слу</w:t>
      </w:r>
      <w:r w:rsidR="00F81D91">
        <w:t>шания по проекту П</w:t>
      </w:r>
      <w:r w:rsidRPr="00973BCE">
        <w:t xml:space="preserve">равил проводятся комиссией по подготовке проекта правил землепользования и застройки </w:t>
      </w:r>
      <w:r w:rsidR="00EC5478">
        <w:t>Воскресенского муниципального</w:t>
      </w:r>
      <w:r w:rsidRPr="00973BCE">
        <w:t xml:space="preserve"> района Московской области на всей территории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с участием всех заинтересованных лиц. </w:t>
      </w:r>
    </w:p>
    <w:p w:rsidR="00973BCE" w:rsidRPr="00973BCE" w:rsidRDefault="00973BCE" w:rsidP="00973BCE">
      <w:pPr>
        <w:pStyle w:val="ConsPlusNormal"/>
        <w:ind w:firstLine="709"/>
        <w:contextualSpacing/>
        <w:jc w:val="both"/>
      </w:pPr>
      <w:r w:rsidRPr="00973BCE">
        <w:t>Продолжительность</w:t>
      </w:r>
      <w:r w:rsidR="00F81D91">
        <w:t xml:space="preserve"> публичных слушаний по проекту П</w:t>
      </w:r>
      <w:r w:rsidRPr="00973BCE">
        <w:t>равил составляет не менее двух и не более четырех месяцев со дня опубликования такого проекта.</w:t>
      </w:r>
    </w:p>
    <w:p w:rsidR="00973BCE" w:rsidRPr="00973BCE" w:rsidRDefault="00F81D91" w:rsidP="00973BCE">
      <w:pPr>
        <w:pStyle w:val="ConsPlusNormal"/>
        <w:ind w:firstLine="709"/>
        <w:contextualSpacing/>
        <w:jc w:val="both"/>
      </w:pPr>
      <w:r>
        <w:t>В случае подготовки П</w:t>
      </w:r>
      <w:r w:rsidR="00973BCE" w:rsidRPr="00973BCE">
        <w:t xml:space="preserve">равил применительно к части территории городского поселения </w:t>
      </w:r>
      <w:r w:rsidR="000F24C7">
        <w:t xml:space="preserve">Воскресенск </w:t>
      </w:r>
      <w:r w:rsidR="00EC5478">
        <w:t>Воскресенского муниципального</w:t>
      </w:r>
      <w:r w:rsidR="00973BCE" w:rsidRPr="00973BCE">
        <w:t xml:space="preserve"> района Московской области</w:t>
      </w:r>
      <w:r>
        <w:t xml:space="preserve"> публичные слушания по проекту П</w:t>
      </w:r>
      <w:r w:rsidR="00973BCE" w:rsidRPr="00973BCE">
        <w:t>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73BCE" w:rsidRPr="00973BCE" w:rsidRDefault="00973BCE" w:rsidP="00973BCE">
      <w:pPr>
        <w:pStyle w:val="ConsPlusNormal"/>
        <w:ind w:firstLine="709"/>
        <w:contextualSpacing/>
        <w:jc w:val="both"/>
      </w:pPr>
      <w:r w:rsidRPr="00973BCE">
        <w:t xml:space="preserve">В случае подготовки изменений в </w:t>
      </w:r>
      <w:r w:rsidR="00F81D91">
        <w:t>П</w:t>
      </w:r>
      <w:r w:rsidRPr="00973BCE">
        <w:t>равила в части внесения изменений в градостроительный регламент, установленный для конкретной территориальной зоны, публичные сл</w:t>
      </w:r>
      <w:r w:rsidR="00F81D91">
        <w:t>ушания по внесению изменений в П</w:t>
      </w:r>
      <w:r w:rsidRPr="00973BCE">
        <w:t xml:space="preserve">равила проводятся в границах территориальной зоны, для которой установлен такой градостроительный регламент. </w:t>
      </w:r>
    </w:p>
    <w:p w:rsidR="00973BCE" w:rsidRPr="00973BCE" w:rsidRDefault="00F81D91" w:rsidP="00973BCE">
      <w:pPr>
        <w:contextualSpacing/>
        <w:rPr>
          <w:rFonts w:cs="Times New Roman"/>
          <w:szCs w:val="24"/>
        </w:rPr>
      </w:pPr>
      <w:r>
        <w:rPr>
          <w:rFonts w:cs="Times New Roman"/>
          <w:szCs w:val="24"/>
        </w:rPr>
        <w:t>В случае внесения в П</w:t>
      </w:r>
      <w:r w:rsidR="00973BCE" w:rsidRPr="00973BCE">
        <w:rPr>
          <w:rFonts w:cs="Times New Roman"/>
          <w:szCs w:val="24"/>
        </w:rPr>
        <w:t>равила изменений в связи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973BCE" w:rsidRPr="00973BCE" w:rsidRDefault="00973BCE" w:rsidP="00F81D91">
      <w:r w:rsidRPr="00973BCE">
        <w:t xml:space="preserve">Продолжительность публичных слушаний </w:t>
      </w:r>
      <w:r w:rsidR="00F81D91">
        <w:t>в</w:t>
      </w:r>
      <w:r w:rsidRPr="00973BCE">
        <w:t xml:space="preserve"> случаях, указанных в абз</w:t>
      </w:r>
      <w:r w:rsidR="00F81D91">
        <w:t>ацах</w:t>
      </w:r>
      <w:r w:rsidRPr="00973BCE">
        <w:t xml:space="preserve"> 3-5</w:t>
      </w:r>
      <w:r w:rsidR="00F81D91">
        <w:t xml:space="preserve"> пункта 1</w:t>
      </w:r>
      <w:r w:rsidRPr="00973BCE">
        <w:t xml:space="preserve"> настоящий статьи Правил,не может быть более чем один месяц.</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2. В целях доведения до населения информации о содержании проекта правил землепользования и застройки на проведение публичных слушаний комиссия по подготовке проекта правил землепользования и застройки </w:t>
      </w:r>
      <w:r w:rsidR="00EC5478">
        <w:rPr>
          <w:rFonts w:cs="Times New Roman"/>
          <w:szCs w:val="24"/>
        </w:rPr>
        <w:t>Воскресенского муниципального</w:t>
      </w:r>
      <w:r w:rsidRPr="00973BCE">
        <w:rPr>
          <w:rFonts w:cs="Times New Roman"/>
          <w:szCs w:val="24"/>
        </w:rPr>
        <w:t xml:space="preserve"> районаМосковской области в обязательном порядке организуют выставки, экспозиции демон</w:t>
      </w:r>
      <w:r w:rsidR="00F81D91">
        <w:rPr>
          <w:rFonts w:cs="Times New Roman"/>
          <w:szCs w:val="24"/>
        </w:rPr>
        <w:t>страционных материалов проекта П</w:t>
      </w:r>
      <w:r w:rsidRPr="00973BCE">
        <w:rPr>
          <w:rFonts w:cs="Times New Roman"/>
          <w:szCs w:val="24"/>
        </w:rPr>
        <w:t>равил,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массовой информации, по радио и телевидению.</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Участники публичных слушаний вправе представить в комиссию по подготовке проекта правил землепользования и застройки </w:t>
      </w:r>
      <w:r w:rsidR="00EC5478">
        <w:rPr>
          <w:rFonts w:cs="Times New Roman"/>
          <w:szCs w:val="24"/>
        </w:rPr>
        <w:t>Воскресенского муниципального</w:t>
      </w:r>
      <w:r w:rsidRPr="00973BCE">
        <w:rPr>
          <w:rFonts w:cs="Times New Roman"/>
          <w:szCs w:val="24"/>
        </w:rPr>
        <w:t xml:space="preserve"> района Московской области свои предложения и замечания, касающиеся проекта </w:t>
      </w:r>
      <w:r w:rsidR="00F81D91">
        <w:rPr>
          <w:rFonts w:cs="Times New Roman"/>
          <w:szCs w:val="24"/>
        </w:rPr>
        <w:t>П</w:t>
      </w:r>
      <w:r w:rsidRPr="00973BCE">
        <w:rPr>
          <w:rFonts w:cs="Times New Roman"/>
          <w:szCs w:val="24"/>
        </w:rPr>
        <w:t>равил, для включения их в протокол публичных слушаний.</w:t>
      </w:r>
    </w:p>
    <w:p w:rsidR="00973BCE" w:rsidRPr="00973BCE" w:rsidRDefault="0077783C" w:rsidP="00973BCE">
      <w:pPr>
        <w:autoSpaceDE w:val="0"/>
        <w:autoSpaceDN w:val="0"/>
        <w:adjustRightInd w:val="0"/>
        <w:contextualSpacing/>
        <w:rPr>
          <w:rFonts w:cs="Times New Roman"/>
          <w:bCs/>
          <w:szCs w:val="24"/>
        </w:rPr>
      </w:pPr>
      <w:r>
        <w:rPr>
          <w:rFonts w:cs="Times New Roman"/>
          <w:bCs/>
          <w:szCs w:val="24"/>
        </w:rPr>
        <w:t>4</w:t>
      </w:r>
      <w:r w:rsidR="00973BCE" w:rsidRPr="00973BCE">
        <w:rPr>
          <w:rFonts w:cs="Times New Roman"/>
          <w:bCs/>
          <w:szCs w:val="24"/>
        </w:rPr>
        <w:t>. После завершения</w:t>
      </w:r>
      <w:r w:rsidR="00F81D91">
        <w:rPr>
          <w:rFonts w:cs="Times New Roman"/>
          <w:bCs/>
          <w:szCs w:val="24"/>
        </w:rPr>
        <w:t xml:space="preserve"> публичных слушаний по проекту П</w:t>
      </w:r>
      <w:r w:rsidR="00973BCE" w:rsidRPr="00973BCE">
        <w:rPr>
          <w:rFonts w:cs="Times New Roman"/>
          <w:bCs/>
          <w:szCs w:val="24"/>
        </w:rPr>
        <w:t xml:space="preserve">равил орган местного самоуправления </w:t>
      </w:r>
      <w:r w:rsidR="00EC5478">
        <w:rPr>
          <w:rFonts w:cs="Times New Roman"/>
          <w:szCs w:val="24"/>
        </w:rPr>
        <w:t>Воскресенского муниципальногорайона Московской</w:t>
      </w:r>
      <w:r w:rsidR="00973BCE" w:rsidRPr="00973BCE">
        <w:rPr>
          <w:rFonts w:cs="Times New Roman"/>
          <w:bCs/>
          <w:szCs w:val="24"/>
        </w:rPr>
        <w:t xml:space="preserve"> области направляет в Главное управление архитектуры и градостроительства Московской области протоколы публичных слушаний и заключение о результатах публичных слушаний.</w:t>
      </w:r>
    </w:p>
    <w:p w:rsidR="00973BCE" w:rsidRPr="00973BCE" w:rsidRDefault="0077783C" w:rsidP="00973BCE">
      <w:pPr>
        <w:pStyle w:val="ConsPlusNormal"/>
        <w:ind w:firstLine="709"/>
        <w:contextualSpacing/>
        <w:jc w:val="both"/>
      </w:pPr>
      <w:r>
        <w:t>5</w:t>
      </w:r>
      <w:r w:rsidR="00973BCE" w:rsidRPr="00973BCE">
        <w:t xml:space="preserve">. Заключение о результатах публичных слушаний по проекту правил землепользования и застройки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C5478">
        <w:t>Воскресенского муниципального</w:t>
      </w:r>
      <w:r w:rsidR="00973BCE" w:rsidRPr="00973BCE">
        <w:t xml:space="preserve"> района Московской области в сети "Интернет".</w:t>
      </w:r>
    </w:p>
    <w:p w:rsidR="00973BCE" w:rsidRPr="00973BCE" w:rsidRDefault="00973BCE" w:rsidP="00F81D91"/>
    <w:p w:rsidR="00650CD4" w:rsidRPr="00973BCE" w:rsidRDefault="00650CD4" w:rsidP="007B44CE">
      <w:pPr>
        <w:pStyle w:val="3"/>
      </w:pPr>
      <w:bookmarkStart w:id="65" w:name="_Toc440968647"/>
      <w:r w:rsidRPr="00973BCE">
        <w:t>Статья 1</w:t>
      </w:r>
      <w:r w:rsidR="00524F0F">
        <w:t>6</w:t>
      </w:r>
      <w:r w:rsidRPr="00973BCE">
        <w:t>. Особенности проведения публичных слушаний по проекту планировки территории и проекту межевания территории</w:t>
      </w:r>
      <w:bookmarkEnd w:id="64"/>
      <w:bookmarkEnd w:id="65"/>
    </w:p>
    <w:p w:rsidR="007B44CE" w:rsidRPr="00973BCE" w:rsidRDefault="007B44CE" w:rsidP="00F81D91"/>
    <w:p w:rsidR="00973BCE" w:rsidRPr="00973BCE" w:rsidRDefault="00973BCE" w:rsidP="00F81D91">
      <w:r w:rsidRPr="00973BCE">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w:t>
      </w:r>
      <w:r w:rsidRPr="00973BCE">
        <w:lastRenderedPageBreak/>
        <w:t>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73BCE" w:rsidRPr="00973BCE" w:rsidRDefault="00973BCE" w:rsidP="00F81D91">
      <w:r w:rsidRPr="00973BCE">
        <w:t>2.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73BCE" w:rsidRPr="00973BCE" w:rsidRDefault="00973BCE" w:rsidP="00F81D91">
      <w:r w:rsidRPr="00973BCE">
        <w:t xml:space="preserve">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w:t>
      </w:r>
      <w:r w:rsidR="00EC5478">
        <w:t>Воскресенского муниципального</w:t>
      </w:r>
      <w:r w:rsidRPr="00973BCE">
        <w:t xml:space="preserve"> района Московской области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73BCE" w:rsidRPr="00973BCE" w:rsidRDefault="00973BCE" w:rsidP="00F81D91">
      <w:r w:rsidRPr="00973BCE">
        <w:t>4. Публичные слушания по проекту планировки территории и проекту межевания территории не проводятся, если они подготовлены в отношении:</w:t>
      </w:r>
    </w:p>
    <w:p w:rsidR="00973BCE" w:rsidRPr="00973BCE" w:rsidRDefault="00973BCE" w:rsidP="00F81D91">
      <w:r w:rsidRPr="00973BCE">
        <w:t>1) территории, подлежащей комплексному освоению в соответствии с договором о комплексном освоении территории;</w:t>
      </w:r>
    </w:p>
    <w:p w:rsidR="00973BCE" w:rsidRPr="00973BCE" w:rsidRDefault="00973BCE" w:rsidP="00F81D91">
      <w:r w:rsidRPr="00973BCE">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73BCE" w:rsidRPr="00973BCE" w:rsidRDefault="00973BCE" w:rsidP="00F81D91">
      <w:r w:rsidRPr="00973BCE">
        <w:t>3) территории для размещения линейных объектов в границах земель лесного фонда.</w:t>
      </w:r>
    </w:p>
    <w:p w:rsidR="00973BCE" w:rsidRPr="00973BCE" w:rsidRDefault="00973BCE" w:rsidP="00F81D91">
      <w:pPr>
        <w:rPr>
          <w:rFonts w:cs="Times New Roman"/>
          <w:bCs/>
          <w:szCs w:val="24"/>
        </w:rPr>
      </w:pPr>
      <w:r w:rsidRPr="00973BCE">
        <w:rPr>
          <w:rFonts w:cs="Times New Roman"/>
          <w:bCs/>
          <w:szCs w:val="24"/>
        </w:rPr>
        <w:t xml:space="preserve">5. Органы местного самоуправления </w:t>
      </w:r>
      <w:r w:rsidR="00EC5478">
        <w:rPr>
          <w:rFonts w:cs="Times New Roman"/>
          <w:szCs w:val="24"/>
        </w:rPr>
        <w:t>Воскресенского муниципальногорайона Московской</w:t>
      </w:r>
      <w:r w:rsidRPr="00973BCE">
        <w:rPr>
          <w:rFonts w:cs="Times New Roman"/>
          <w:bCs/>
          <w:szCs w:val="24"/>
        </w:rPr>
        <w:t xml:space="preserve"> области направляют в Главное управление архитектуры и градостроительства Московской области 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иную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слушаний.</w:t>
      </w:r>
    </w:p>
    <w:p w:rsidR="00973BCE" w:rsidRPr="00973BCE" w:rsidRDefault="00973BCE" w:rsidP="00F81D91">
      <w:r w:rsidRPr="00973BCE">
        <w:t xml:space="preserve">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C5478">
        <w:t>Воскресенского муниципального</w:t>
      </w:r>
      <w:r w:rsidRPr="00973BCE">
        <w:t xml:space="preserve"> района Московской области в сети "Интернет".</w:t>
      </w:r>
    </w:p>
    <w:p w:rsidR="00973BCE" w:rsidRPr="00973BCE" w:rsidRDefault="00973BCE" w:rsidP="00F81D91">
      <w:r w:rsidRPr="00973BCE">
        <w:t xml:space="preserve">7. Срок проведения публичных слушаний со дня оповещения жителей городского поселения </w:t>
      </w:r>
      <w:r w:rsidR="000F24C7">
        <w:t xml:space="preserve">Воскресенск </w:t>
      </w:r>
      <w:r w:rsidR="00EC5478">
        <w:t>Воскресенского муниципального</w:t>
      </w:r>
      <w:r w:rsidRPr="00973BCE">
        <w:t xml:space="preserve"> района Московской области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73BCE" w:rsidRPr="00973BCE" w:rsidRDefault="00973BCE" w:rsidP="00F81D91">
      <w:r w:rsidRPr="00973BCE">
        <w:t xml:space="preserve">8. На основании утвержденной документации по планировке территории </w:t>
      </w:r>
      <w:r w:rsidR="0077783C">
        <w:t>могут быть внесены</w:t>
      </w:r>
      <w:r w:rsidRPr="00973BCE">
        <w:t xml:space="preserve">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50CD4" w:rsidRPr="00973BCE" w:rsidRDefault="00650CD4" w:rsidP="00650CD4">
      <w:pPr>
        <w:autoSpaceDE w:val="0"/>
        <w:autoSpaceDN w:val="0"/>
        <w:adjustRightInd w:val="0"/>
        <w:ind w:firstLine="540"/>
        <w:contextualSpacing/>
        <w:rPr>
          <w:rFonts w:cs="Times New Roman"/>
          <w:b/>
          <w:szCs w:val="24"/>
        </w:rPr>
      </w:pPr>
    </w:p>
    <w:p w:rsidR="00650CD4" w:rsidRPr="00973BCE" w:rsidRDefault="00650CD4" w:rsidP="007B44CE">
      <w:pPr>
        <w:pStyle w:val="3"/>
      </w:pPr>
      <w:bookmarkStart w:id="66" w:name="_Toc432755055"/>
      <w:bookmarkStart w:id="67" w:name="_Toc440968648"/>
      <w:r w:rsidRPr="00973BCE">
        <w:t>Статья 1</w:t>
      </w:r>
      <w:r w:rsidR="00524F0F">
        <w:t>7</w:t>
      </w:r>
      <w:r w:rsidRPr="00973BCE">
        <w:t>.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bookmarkEnd w:id="66"/>
      <w:bookmarkEnd w:id="67"/>
    </w:p>
    <w:p w:rsidR="007B44CE" w:rsidRPr="00973BCE" w:rsidRDefault="007B44CE" w:rsidP="00650CD4">
      <w:pPr>
        <w:contextualSpacing/>
        <w:rPr>
          <w:rFonts w:cs="Times New Roman"/>
          <w:szCs w:val="24"/>
        </w:rPr>
      </w:pPr>
    </w:p>
    <w:p w:rsidR="00973BCE" w:rsidRPr="00973BCE" w:rsidRDefault="00973BCE" w:rsidP="00973BCE">
      <w:pPr>
        <w:contextualSpacing/>
        <w:rPr>
          <w:rFonts w:cs="Times New Roman"/>
          <w:szCs w:val="24"/>
        </w:rPr>
      </w:pPr>
      <w:bookmarkStart w:id="68" w:name="_Toc432755056"/>
      <w:r w:rsidRPr="00973BCE">
        <w:rPr>
          <w:rFonts w:cs="Times New Roman"/>
          <w:szCs w:val="24"/>
        </w:rPr>
        <w:t>1.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 xml:space="preserve">2. Участниками публичных слушаний по </w:t>
      </w:r>
      <w:r w:rsidRPr="00973BCE">
        <w:rPr>
          <w:rFonts w:cs="Times New Roman"/>
          <w:szCs w:val="24"/>
        </w:rPr>
        <w:t xml:space="preserve">вопросу предоставления разрешения на условно разрешенный вид использования и по вопросу предоставления разрешений на </w:t>
      </w:r>
      <w:r w:rsidRPr="00973BCE">
        <w:rPr>
          <w:rFonts w:cs="Times New Roman"/>
          <w:szCs w:val="24"/>
        </w:rPr>
        <w:lastRenderedPageBreak/>
        <w:t xml:space="preserve">отклонение от предельных параметров разрешенного строительства, реконструкции объектов капитального строительства </w:t>
      </w:r>
      <w:r w:rsidRPr="00973BCE">
        <w:rPr>
          <w:rFonts w:cs="Times New Roman"/>
          <w:snapToGrid w:val="0"/>
          <w:szCs w:val="24"/>
        </w:rPr>
        <w:t>являются:</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1) правообладатели земельных участков, имеющих общие границы с земельным участком, применительно к которому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973BCE" w:rsidRPr="00973BCE" w:rsidRDefault="00973BCE" w:rsidP="00973BCE">
      <w:pPr>
        <w:ind w:firstLine="748"/>
        <w:contextualSpacing/>
        <w:rPr>
          <w:rFonts w:cs="Times New Roman"/>
          <w:snapToGrid w:val="0"/>
          <w:szCs w:val="24"/>
        </w:rPr>
      </w:pPr>
      <w:r w:rsidRPr="00973BCE">
        <w:rPr>
          <w:rFonts w:cs="Times New Roman"/>
          <w:snapToGrid w:val="0"/>
          <w:szCs w:val="24"/>
        </w:rPr>
        <w:t>Участникам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заявлением правообладателя земельного участка, с представленными обосновывающими материалами.</w:t>
      </w:r>
    </w:p>
    <w:p w:rsidR="00973BCE" w:rsidRPr="00973BCE" w:rsidRDefault="00973BCE" w:rsidP="00973BCE">
      <w:pPr>
        <w:contextualSpacing/>
        <w:rPr>
          <w:rFonts w:cs="Times New Roman"/>
          <w:szCs w:val="24"/>
        </w:rPr>
      </w:pPr>
      <w:r w:rsidRPr="00973BCE">
        <w:rPr>
          <w:rFonts w:cs="Times New Roman"/>
          <w:szCs w:val="24"/>
        </w:rPr>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3. Орган местного самоуправления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w:t>
      </w:r>
      <w:r w:rsidR="00EC5478">
        <w:rPr>
          <w:rFonts w:cs="Times New Roman"/>
          <w:szCs w:val="24"/>
        </w:rPr>
        <w:t>Воскресенского муниципального</w:t>
      </w:r>
      <w:r w:rsidRPr="00973BCE">
        <w:rPr>
          <w:rFonts w:cs="Times New Roman"/>
          <w:szCs w:val="24"/>
        </w:rPr>
        <w:t xml:space="preserve"> района Московской области Московской области, </w:t>
      </w:r>
      <w:r w:rsidR="00DD1BE7" w:rsidRPr="004313A6">
        <w:t>Положением о порядке организации и проведения публичных слушаний в муниципальном образовании "Воскресенский район", утвержденным решением Совета депутатов муниципального образования "Воскресенский район" Московской области от 21</w:t>
      </w:r>
      <w:r w:rsidR="00F81D91">
        <w:t>.10.</w:t>
      </w:r>
      <w:r w:rsidR="00DD1BE7" w:rsidRPr="004313A6">
        <w:t>2005 № 317/33</w:t>
      </w:r>
      <w:r w:rsidRPr="00973BCE">
        <w:rPr>
          <w:rFonts w:cs="Times New Roman"/>
          <w:szCs w:val="24"/>
        </w:rPr>
        <w:t xml:space="preserve"> и Правилами.</w:t>
      </w:r>
    </w:p>
    <w:p w:rsidR="00973BCE" w:rsidRPr="00973BCE" w:rsidRDefault="00973BCE" w:rsidP="00973BCE">
      <w:pPr>
        <w:contextualSpacing/>
        <w:rPr>
          <w:rFonts w:cs="Times New Roman"/>
          <w:szCs w:val="24"/>
        </w:rPr>
      </w:pPr>
      <w:r w:rsidRPr="00973BCE">
        <w:rPr>
          <w:rFonts w:cs="Times New Roman"/>
          <w:szCs w:val="24"/>
        </w:rPr>
        <w:t>4.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73BCE" w:rsidRPr="00973BCE" w:rsidRDefault="00973BCE" w:rsidP="00973BCE">
      <w:pPr>
        <w:pStyle w:val="4-123"/>
        <w:numPr>
          <w:ilvl w:val="0"/>
          <w:numId w:val="0"/>
        </w:numPr>
        <w:tabs>
          <w:tab w:val="left" w:pos="284"/>
        </w:tabs>
        <w:autoSpaceDE w:val="0"/>
        <w:autoSpaceDN w:val="0"/>
        <w:adjustRightInd w:val="0"/>
        <w:spacing w:after="0"/>
        <w:ind w:firstLine="709"/>
        <w:contextualSpacing/>
        <w:rPr>
          <w:rFonts w:cs="Times New Roman"/>
          <w:szCs w:val="24"/>
        </w:rPr>
      </w:pPr>
      <w:r w:rsidRPr="00973BCE">
        <w:rPr>
          <w:rFonts w:cs="Times New Roman"/>
          <w:szCs w:val="24"/>
        </w:rPr>
        <w:t xml:space="preserve">5. Срок проведения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городского поселения </w:t>
      </w:r>
      <w:r w:rsidR="000F24C7">
        <w:rPr>
          <w:rFonts w:cs="Times New Roman"/>
          <w:szCs w:val="24"/>
        </w:rPr>
        <w:t xml:space="preserve">Воскресенск </w:t>
      </w:r>
      <w:r w:rsidR="00EC5478">
        <w:rPr>
          <w:rFonts w:cs="Times New Roman"/>
          <w:szCs w:val="24"/>
        </w:rPr>
        <w:t>Воскресенского муниципальногорайона Московской</w:t>
      </w:r>
      <w:r w:rsidRPr="00973BCE">
        <w:rPr>
          <w:rFonts w:cs="Times New Roman"/>
          <w:szCs w:val="24"/>
        </w:rPr>
        <w:t xml:space="preserve"> области о времени и месте их проведения до дня опубликования заключения о результатах публичных слушаний не может быть более одного месяца.</w:t>
      </w:r>
    </w:p>
    <w:p w:rsidR="00973BCE" w:rsidRPr="00973BCE" w:rsidRDefault="00973BCE" w:rsidP="00973BCE">
      <w:pPr>
        <w:pStyle w:val="ConsPlusNormal"/>
        <w:ind w:firstLine="709"/>
        <w:contextualSpacing/>
        <w:jc w:val="both"/>
      </w:pPr>
      <w:r w:rsidRPr="00973BCE">
        <w:t>6. Заключение о результатах публичных слушаний по предоставлению разрешения на условно разрешенный вид использования, по предоставлению разрешений на отклонение от предельных параметров разрешенного строительства, реконструкции объектов капитального строительства и протокол публичных слушаний в течение 5 календарных дней со дня опубликования направляются в Главное управление архитектуры и градостроительства Московской области.</w:t>
      </w:r>
    </w:p>
    <w:bookmarkEnd w:id="68"/>
    <w:p w:rsidR="00650CD4" w:rsidRPr="00973BCE" w:rsidRDefault="00650CD4" w:rsidP="00650CD4">
      <w:pPr>
        <w:contextualSpacing/>
        <w:rPr>
          <w:rFonts w:cs="Times New Roman"/>
          <w:szCs w:val="24"/>
        </w:rPr>
      </w:pPr>
    </w:p>
    <w:p w:rsidR="00650CD4" w:rsidRPr="00973BCE" w:rsidRDefault="00650CD4" w:rsidP="007B44CE">
      <w:pPr>
        <w:pStyle w:val="3"/>
      </w:pPr>
      <w:bookmarkStart w:id="69" w:name="_Toc432755057"/>
      <w:bookmarkStart w:id="70" w:name="_Toc440968649"/>
      <w:r w:rsidRPr="00973BCE">
        <w:t>Глава 4</w:t>
      </w:r>
      <w:r w:rsidR="007B44CE" w:rsidRPr="00973BCE">
        <w:t>.</w:t>
      </w:r>
      <w:r w:rsidRPr="00973BCE">
        <w:t xml:space="preserve"> Положения о порядке подготовки документации по планировке территории</w:t>
      </w:r>
      <w:bookmarkEnd w:id="69"/>
      <w:bookmarkEnd w:id="70"/>
    </w:p>
    <w:p w:rsidR="007B44CE" w:rsidRPr="00973BCE" w:rsidRDefault="007B44CE" w:rsidP="00650CD4">
      <w:pPr>
        <w:shd w:val="clear" w:color="auto" w:fill="FFFFFF"/>
        <w:tabs>
          <w:tab w:val="left" w:pos="8334"/>
        </w:tabs>
        <w:contextualSpacing/>
        <w:rPr>
          <w:rFonts w:cs="Times New Roman"/>
          <w:b/>
          <w:bCs/>
          <w:szCs w:val="24"/>
        </w:rPr>
      </w:pPr>
    </w:p>
    <w:p w:rsidR="00524F0F" w:rsidRPr="00CD2B4F" w:rsidRDefault="00524F0F" w:rsidP="00524F0F">
      <w:pPr>
        <w:pStyle w:val="3"/>
        <w:contextualSpacing/>
      </w:pPr>
      <w:bookmarkStart w:id="71" w:name="_Toc432755058"/>
      <w:bookmarkStart w:id="72" w:name="_Toc435080724"/>
      <w:bookmarkStart w:id="73" w:name="_Toc440968650"/>
      <w:bookmarkStart w:id="74" w:name="_Toc432755066"/>
      <w:r w:rsidRPr="00CD2B4F">
        <w:t>Статья 1</w:t>
      </w:r>
      <w:r>
        <w:t>8</w:t>
      </w:r>
      <w:r w:rsidRPr="00CD2B4F">
        <w:t xml:space="preserve">. </w:t>
      </w:r>
      <w:r w:rsidRPr="00CD2B4F">
        <w:rPr>
          <w:rFonts w:eastAsiaTheme="minorHAnsi"/>
          <w:lang w:eastAsia="en-US"/>
        </w:rPr>
        <w:t>Назначение и виды документации по планировке территории</w:t>
      </w:r>
      <w:bookmarkEnd w:id="71"/>
      <w:bookmarkEnd w:id="72"/>
      <w:bookmarkEnd w:id="73"/>
    </w:p>
    <w:p w:rsidR="00524F0F" w:rsidRPr="00CD2B4F" w:rsidRDefault="00524F0F" w:rsidP="00524F0F">
      <w:bookmarkStart w:id="75" w:name="_Статья_11._Назначение"/>
      <w:bookmarkEnd w:id="75"/>
    </w:p>
    <w:p w:rsidR="00524F0F" w:rsidRDefault="00524F0F" w:rsidP="00524F0F">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24F0F" w:rsidRDefault="00524F0F" w:rsidP="00524F0F">
      <w:r>
        <w:t>2. Подготовка документации по планировке территории осуществляется в отношении застроенных или подлежащих застройке территорий.</w:t>
      </w:r>
    </w:p>
    <w:p w:rsidR="00524F0F" w:rsidRDefault="00524F0F" w:rsidP="00524F0F">
      <w:r>
        <w:t>3. Планировка территории осуществляется посредством разработки следующих видов документации по планировке территории:</w:t>
      </w:r>
    </w:p>
    <w:p w:rsidR="00524F0F" w:rsidRDefault="00524F0F" w:rsidP="00524F0F">
      <w:r>
        <w:t>– проектов планировки территории с проектами межевания в составе проектов планировки территории;</w:t>
      </w:r>
    </w:p>
    <w:p w:rsidR="00524F0F" w:rsidRDefault="00524F0F" w:rsidP="00524F0F">
      <w:r>
        <w:t>– проектов планировки территории без проектов межевания в составе проектов планировки территории;</w:t>
      </w:r>
    </w:p>
    <w:p w:rsidR="00524F0F" w:rsidRDefault="00524F0F" w:rsidP="00524F0F">
      <w:r>
        <w:t>– проектов межевания территории в виде отдельного документа.</w:t>
      </w:r>
    </w:p>
    <w:p w:rsidR="00524F0F" w:rsidRDefault="00524F0F" w:rsidP="00524F0F">
      <w:r>
        <w:t>Подготовка градостроительных планов земельных участков осуществляется в составе проекта межевания территории или в виде отдельного документа.</w:t>
      </w:r>
    </w:p>
    <w:p w:rsidR="00524F0F" w:rsidRDefault="00524F0F" w:rsidP="00524F0F">
      <w:r>
        <w:t>4.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rsidR="00524F0F" w:rsidRPr="003767B6" w:rsidRDefault="00524F0F" w:rsidP="00524F0F">
      <w:pPr>
        <w:pStyle w:val="ConsPlusNormal"/>
        <w:ind w:firstLine="709"/>
        <w:jc w:val="both"/>
      </w:pPr>
      <w:r>
        <w:t xml:space="preserve">5. </w:t>
      </w:r>
      <w:r w:rsidRPr="003767B6">
        <w:t xml:space="preserve">Подготовка документации по планировке территории осуществляется на основании документов </w:t>
      </w:r>
      <w:r>
        <w:t>территориального планирования, П</w:t>
      </w:r>
      <w:r w:rsidRPr="003767B6">
        <w:t xml:space="preserve">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w:t>
      </w:r>
      <w:r w:rsidRPr="00CD2B4F">
        <w:t>городского поселения</w:t>
      </w:r>
      <w:r w:rsidR="007247C2">
        <w:t xml:space="preserve">Воскресенск </w:t>
      </w:r>
      <w:r w:rsidR="00EC5478">
        <w:t>Воскресенского муниципального</w:t>
      </w:r>
      <w:r w:rsidRPr="00CD2B4F">
        <w:t xml:space="preserve"> района Московской области</w:t>
      </w:r>
      <w:r>
        <w:t>,</w:t>
      </w:r>
      <w:r w:rsidRPr="003767B6">
        <w:t xml:space="preserve"> программ комплексного развития транспортной инфраструктуры </w:t>
      </w:r>
      <w:r w:rsidRPr="00CD2B4F">
        <w:t xml:space="preserve">городского поселения </w:t>
      </w:r>
      <w:r w:rsidR="007247C2">
        <w:t xml:space="preserve">Воскресенск </w:t>
      </w:r>
      <w:r w:rsidR="00EC5478">
        <w:t>Воскресенского муниципального</w:t>
      </w:r>
      <w:r w:rsidRPr="00CD2B4F">
        <w:t xml:space="preserve"> района Московской области</w:t>
      </w:r>
      <w:r w:rsidRPr="003767B6">
        <w:t xml:space="preserve">, программ комплексного развития социальной инфраструктуры </w:t>
      </w:r>
      <w:r w:rsidRPr="00CD2B4F">
        <w:t xml:space="preserve">городского поселения </w:t>
      </w:r>
      <w:r w:rsidR="007247C2">
        <w:t xml:space="preserve">Воскресенск </w:t>
      </w:r>
      <w:r w:rsidR="00EC5478">
        <w:t>Воскресенского муниципального</w:t>
      </w:r>
      <w:r w:rsidRPr="00CD2B4F">
        <w:t xml:space="preserve"> района Московской области</w:t>
      </w:r>
      <w:r w:rsidRPr="003767B6">
        <w:t>.</w:t>
      </w:r>
    </w:p>
    <w:p w:rsidR="00524F0F" w:rsidRDefault="00524F0F" w:rsidP="00524F0F"/>
    <w:p w:rsidR="00524F0F" w:rsidRDefault="00524F0F" w:rsidP="00524F0F">
      <w:pPr>
        <w:pStyle w:val="3"/>
        <w:rPr>
          <w:rFonts w:eastAsiaTheme="minorHAnsi"/>
          <w:lang w:eastAsia="en-US"/>
        </w:rPr>
      </w:pPr>
      <w:bookmarkStart w:id="76" w:name="_Toc435034404"/>
      <w:bookmarkStart w:id="77" w:name="_Toc435080725"/>
      <w:bookmarkStart w:id="78" w:name="_Toc440968651"/>
      <w:r>
        <w:rPr>
          <w:rFonts w:eastAsiaTheme="minorHAnsi"/>
          <w:lang w:eastAsia="en-US"/>
        </w:rPr>
        <w:t>Статья 19. Проект планировки территории</w:t>
      </w:r>
      <w:bookmarkEnd w:id="76"/>
      <w:bookmarkEnd w:id="77"/>
      <w:bookmarkEnd w:id="78"/>
    </w:p>
    <w:p w:rsidR="00524F0F" w:rsidRDefault="00524F0F" w:rsidP="00524F0F">
      <w:pPr>
        <w:contextualSpacing/>
        <w:rPr>
          <w:rFonts w:cs="Times New Roman"/>
          <w:szCs w:val="24"/>
        </w:rPr>
      </w:pPr>
    </w:p>
    <w:p w:rsidR="00524F0F" w:rsidRPr="003767B6" w:rsidRDefault="00524F0F" w:rsidP="00524F0F">
      <w:pPr>
        <w:pStyle w:val="ConsPlusNormal"/>
        <w:ind w:firstLine="709"/>
        <w:jc w:val="both"/>
      </w:pPr>
      <w:r>
        <w:t>1. П</w:t>
      </w:r>
      <w:r w:rsidRPr="003767B6">
        <w:t>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524F0F" w:rsidRDefault="00524F0F" w:rsidP="00524F0F">
      <w:pPr>
        <w:contextualSpacing/>
        <w:rPr>
          <w:rFonts w:cs="Times New Roman"/>
          <w:szCs w:val="24"/>
        </w:rPr>
      </w:pPr>
      <w:r>
        <w:rPr>
          <w:rFonts w:cs="Times New Roman"/>
          <w:szCs w:val="24"/>
        </w:rP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установленным  законодательством Московской области.</w:t>
      </w:r>
    </w:p>
    <w:p w:rsidR="00524F0F" w:rsidRDefault="00524F0F" w:rsidP="00524F0F">
      <w:pPr>
        <w:contextualSpacing/>
        <w:rPr>
          <w:rFonts w:cs="Times New Roman"/>
          <w:szCs w:val="24"/>
        </w:rPr>
      </w:pPr>
      <w:r>
        <w:rPr>
          <w:rFonts w:cs="Times New Roman"/>
          <w:szCs w:val="24"/>
        </w:rPr>
        <w:t>3. Проект планировки территории является основой для разработки проектов межевания территорий.</w:t>
      </w:r>
    </w:p>
    <w:p w:rsidR="00524F0F" w:rsidRDefault="00524F0F" w:rsidP="00524F0F">
      <w:pPr>
        <w:ind w:firstLine="540"/>
        <w:contextualSpacing/>
        <w:rPr>
          <w:rFonts w:cs="Times New Roman"/>
          <w:szCs w:val="24"/>
        </w:rPr>
      </w:pPr>
    </w:p>
    <w:p w:rsidR="00524F0F" w:rsidRDefault="00524F0F" w:rsidP="00524F0F">
      <w:pPr>
        <w:pStyle w:val="3"/>
      </w:pPr>
      <w:bookmarkStart w:id="79" w:name="_Toc435034405"/>
      <w:bookmarkStart w:id="80" w:name="_Toc435080726"/>
      <w:bookmarkStart w:id="81" w:name="_Toc440968652"/>
      <w:r>
        <w:t>Статья 20. Подготовка и утверждение документации по планировке территории</w:t>
      </w:r>
      <w:bookmarkEnd w:id="79"/>
      <w:bookmarkEnd w:id="80"/>
      <w:bookmarkEnd w:id="81"/>
    </w:p>
    <w:p w:rsidR="00524F0F" w:rsidRDefault="00524F0F" w:rsidP="00524F0F">
      <w:pPr>
        <w:pStyle w:val="ConsPlusNormal"/>
        <w:ind w:firstLine="709"/>
        <w:contextualSpacing/>
        <w:jc w:val="both"/>
      </w:pPr>
    </w:p>
    <w:p w:rsidR="00524F0F" w:rsidRDefault="00524F0F" w:rsidP="00524F0F">
      <w:pPr>
        <w:pStyle w:val="ConsPlusNormal"/>
        <w:ind w:firstLine="709"/>
        <w:contextualSpacing/>
        <w:jc w:val="both"/>
      </w:pPr>
      <w:r>
        <w:lastRenderedPageBreak/>
        <w:t xml:space="preserve">1. 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Pr="00CD2B4F">
        <w:t xml:space="preserve">городского поселения </w:t>
      </w:r>
      <w:r w:rsidR="007247C2">
        <w:t xml:space="preserve">Воскресенск </w:t>
      </w:r>
      <w:r w:rsidR="00EC5478">
        <w:t>Воскресенского муниципального</w:t>
      </w:r>
      <w:r w:rsidRPr="00CD2B4F">
        <w:t xml:space="preserve"> района Московской области</w:t>
      </w:r>
      <w:r>
        <w:t xml:space="preserve"> о подготовке документации по планировке территории, выпущенный до 01.01.2015.</w:t>
      </w:r>
    </w:p>
    <w:p w:rsidR="00524F0F" w:rsidRDefault="00524F0F" w:rsidP="00524F0F">
      <w:pPr>
        <w:pStyle w:val="ConsPlusNormal"/>
        <w:ind w:firstLine="709"/>
        <w:contextualSpacing/>
        <w:jc w:val="both"/>
      </w:pPr>
      <w:r>
        <w:t xml:space="preserve">2. 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524F0F" w:rsidRDefault="00524F0F" w:rsidP="00524F0F">
      <w:pPr>
        <w:pStyle w:val="ConsPlusNormal"/>
        <w:ind w:firstLine="709"/>
        <w:contextualSpacing/>
        <w:jc w:val="both"/>
      </w:pPr>
      <w:r>
        <w:t>3. 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524F0F" w:rsidRDefault="00524F0F" w:rsidP="00524F0F">
      <w:pPr>
        <w:pStyle w:val="ConsPlusNormal"/>
        <w:ind w:firstLine="709"/>
        <w:contextualSpacing/>
        <w:jc w:val="both"/>
      </w:pPr>
      <w:r>
        <w:t>4. 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524F0F" w:rsidRDefault="00524F0F" w:rsidP="00524F0F">
      <w:pPr>
        <w:pStyle w:val="ConsPlusNormal"/>
        <w:ind w:firstLine="540"/>
        <w:contextualSpacing/>
        <w:jc w:val="both"/>
      </w:pPr>
    </w:p>
    <w:p w:rsidR="00524F0F" w:rsidRDefault="00524F0F" w:rsidP="00524F0F">
      <w:pPr>
        <w:pStyle w:val="3"/>
      </w:pPr>
      <w:bookmarkStart w:id="82" w:name="_Toc435034406"/>
      <w:bookmarkStart w:id="83" w:name="_Toc435080727"/>
      <w:bookmarkStart w:id="84" w:name="_Toc440968653"/>
      <w:r>
        <w:t>Статья 21. Проекты межевания территорий</w:t>
      </w:r>
      <w:bookmarkEnd w:id="82"/>
      <w:bookmarkEnd w:id="83"/>
      <w:bookmarkEnd w:id="84"/>
    </w:p>
    <w:p w:rsidR="00524F0F" w:rsidRDefault="00524F0F" w:rsidP="00524F0F">
      <w:pPr>
        <w:ind w:firstLine="540"/>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w:t>
      </w:r>
      <w:r>
        <w:rPr>
          <w:rFonts w:cs="Times New Roman"/>
          <w:bCs/>
          <w:szCs w:val="24"/>
        </w:rPr>
        <w:t xml:space="preserve">Подготовка проекта межевания территории может осуществляться применительно к территории, на которую утвержден проект планировки территории, или к застроенным территориям, расположенным в границах элементов планировочной структуры </w:t>
      </w:r>
      <w:r>
        <w:rPr>
          <w:rFonts w:cs="Times New Roman"/>
          <w:szCs w:val="24"/>
        </w:rPr>
        <w:t>в целях определения местоположения границ образуемых и изменяемых земельных участков.</w:t>
      </w:r>
    </w:p>
    <w:p w:rsidR="00524F0F" w:rsidRDefault="00524F0F" w:rsidP="00524F0F">
      <w:pPr>
        <w:contextualSpacing/>
        <w:rPr>
          <w:rFonts w:cs="Times New Roman"/>
          <w:szCs w:val="24"/>
        </w:rPr>
      </w:pPr>
      <w:r>
        <w:rPr>
          <w:rFonts w:cs="Times New Roman"/>
          <w:szCs w:val="24"/>
        </w:rPr>
        <w:t>2. Подготовка проектов межевания территорий осуществляется в составе проектов планировки территорий или в виде отдельного документа.</w:t>
      </w:r>
    </w:p>
    <w:p w:rsidR="00524F0F" w:rsidRDefault="00524F0F" w:rsidP="00524F0F">
      <w:pPr>
        <w:contextualSpacing/>
        <w:rPr>
          <w:rFonts w:cs="Times New Roman"/>
          <w:szCs w:val="24"/>
        </w:rPr>
      </w:pPr>
      <w:r>
        <w:rPr>
          <w:rFonts w:cs="Times New Roman"/>
          <w:szCs w:val="24"/>
        </w:rPr>
        <w:t xml:space="preserve">3. Состав материалов проекта межевания определен Градостроительным кодексом Российской Федерации и  иными нормативными правовыми актами. </w:t>
      </w:r>
    </w:p>
    <w:p w:rsidR="00524F0F" w:rsidRDefault="00524F0F" w:rsidP="00524F0F">
      <w:pPr>
        <w:pStyle w:val="ConsPlusNormal"/>
        <w:ind w:firstLine="709"/>
        <w:contextualSpacing/>
        <w:jc w:val="both"/>
      </w:pPr>
      <w:r>
        <w:t>4. В случае если это определено правовым актом Министерства строительного комплекса Московской области о подготовке документации по планировке территории, в составе проекта межевания территории осуществляется подготовка градостроительных планов земельных участков</w:t>
      </w:r>
    </w:p>
    <w:p w:rsidR="00524F0F" w:rsidRDefault="00524F0F" w:rsidP="00524F0F"/>
    <w:p w:rsidR="00524F0F" w:rsidRDefault="00524F0F" w:rsidP="00524F0F">
      <w:pPr>
        <w:pStyle w:val="3"/>
      </w:pPr>
      <w:bookmarkStart w:id="85" w:name="_Toc435034407"/>
      <w:bookmarkStart w:id="86" w:name="_Toc435080728"/>
      <w:bookmarkStart w:id="87" w:name="_Toc440968654"/>
      <w:r>
        <w:t>Статья 22. Градостроительные планы земельных участков</w:t>
      </w:r>
      <w:bookmarkEnd w:id="85"/>
      <w:bookmarkEnd w:id="86"/>
      <w:bookmarkEnd w:id="87"/>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524F0F" w:rsidRDefault="00524F0F" w:rsidP="00524F0F">
      <w:pPr>
        <w:contextualSpacing/>
        <w:rPr>
          <w:rFonts w:cs="Times New Roman"/>
          <w:szCs w:val="24"/>
        </w:rPr>
      </w:pPr>
      <w:r>
        <w:rPr>
          <w:rFonts w:cs="Times New Roman"/>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 в порядке установленным градостроительным законодательством Российской Федерации и Московской области.</w:t>
      </w:r>
    </w:p>
    <w:p w:rsidR="00524F0F" w:rsidRDefault="00524F0F" w:rsidP="00524F0F">
      <w:pPr>
        <w:contextualSpacing/>
        <w:rPr>
          <w:rFonts w:cs="Times New Roman"/>
          <w:szCs w:val="24"/>
        </w:rPr>
      </w:pPr>
      <w:r>
        <w:rPr>
          <w:rFonts w:cs="Times New Roman"/>
          <w:szCs w:val="24"/>
        </w:rP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524F0F" w:rsidRDefault="00524F0F" w:rsidP="00524F0F">
      <w:pPr>
        <w:contextualSpacing/>
      </w:pPr>
      <w:r>
        <w:rPr>
          <w:rFonts w:cs="Times New Roman"/>
          <w:szCs w:val="24"/>
        </w:rPr>
        <w:t xml:space="preserve">4. </w:t>
      </w:r>
      <w:hyperlink r:id="rId18">
        <w:r>
          <w:rPr>
            <w:rStyle w:val="-1"/>
            <w:rFonts w:cs="Times New Roman"/>
            <w:vanish/>
            <w:webHidden/>
            <w:szCs w:val="24"/>
          </w:rPr>
          <w:t>Форма</w:t>
        </w:r>
      </w:hyperlink>
      <w:r>
        <w:rPr>
          <w:rFonts w:cs="Times New Roman"/>
          <w:szCs w:val="24"/>
        </w:rPr>
        <w:t xml:space="preserve"> Форма градостроительного плана земельного участка утверждена приказом Министерства регионального развития Российской Федерации от 10.05.2011 № 207 (зарегистрирован в Министерстве юстиции Российской Федерации 24.05.2011, регистрационный № 20838).</w:t>
      </w:r>
    </w:p>
    <w:p w:rsidR="00524F0F" w:rsidRDefault="00524F0F" w:rsidP="00524F0F">
      <w:pPr>
        <w:pStyle w:val="ConsPlusNormal"/>
        <w:ind w:firstLine="540"/>
        <w:contextualSpacing/>
        <w:jc w:val="both"/>
      </w:pPr>
      <w:r>
        <w:t>5. Градостроительный план земельного участка являются основанием для:</w:t>
      </w:r>
    </w:p>
    <w:p w:rsidR="00524F0F" w:rsidRDefault="00524F0F" w:rsidP="00524F0F">
      <w:pPr>
        <w:pStyle w:val="ConsPlusNormal"/>
        <w:ind w:firstLine="709"/>
        <w:contextualSpacing/>
        <w:jc w:val="both"/>
      </w:pPr>
      <w:r>
        <w:t>– подготовки проектной документации для строительства, реконструкции, капитального ремонта объекта капитального строительства;</w:t>
      </w:r>
    </w:p>
    <w:p w:rsidR="00524F0F" w:rsidRDefault="00524F0F" w:rsidP="00524F0F">
      <w:pPr>
        <w:pStyle w:val="ConsPlusNormal"/>
        <w:ind w:firstLine="709"/>
        <w:contextualSpacing/>
        <w:jc w:val="both"/>
      </w:pPr>
      <w:r>
        <w:t>– выдачи разрешения на строительство;</w:t>
      </w:r>
    </w:p>
    <w:p w:rsidR="00524F0F" w:rsidRDefault="00524F0F" w:rsidP="00524F0F">
      <w:pPr>
        <w:pStyle w:val="ConsPlusNormal"/>
        <w:ind w:firstLine="709"/>
        <w:contextualSpacing/>
        <w:jc w:val="both"/>
      </w:pPr>
      <w:r>
        <w:t>– выдачи разрешения на ввод объекта в эксплуатацию.</w:t>
      </w:r>
    </w:p>
    <w:p w:rsidR="00524F0F" w:rsidRDefault="00524F0F" w:rsidP="00524F0F"/>
    <w:p w:rsidR="00524F0F" w:rsidRDefault="00524F0F" w:rsidP="00524F0F">
      <w:pPr>
        <w:pStyle w:val="3"/>
      </w:pPr>
      <w:bookmarkStart w:id="88" w:name="_Toc435034408"/>
      <w:bookmarkStart w:id="89" w:name="_Toc435080729"/>
      <w:bookmarkStart w:id="90" w:name="_Toc440968655"/>
      <w:r>
        <w:lastRenderedPageBreak/>
        <w:t>Статья 23. Подготовка градостроительных планов земельных участков для индивидуального жилищного строительства</w:t>
      </w:r>
      <w:bookmarkEnd w:id="88"/>
      <w:bookmarkEnd w:id="89"/>
      <w:bookmarkEnd w:id="90"/>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 xml:space="preserve">1. Подготовка градостроительного плана земельного участка для индивидуального жилищного строительства осуществляется в порядке, установленным градостроительным законодательством Российской Федерации и муниципальными правовыми актами </w:t>
      </w:r>
      <w:r>
        <w:t>Воскресенского</w:t>
      </w:r>
      <w:r w:rsidRPr="00CD2B4F">
        <w:t xml:space="preserve"> муниципального района Московской области</w:t>
      </w:r>
      <w:r>
        <w:rPr>
          <w:rFonts w:cs="Times New Roman"/>
          <w:szCs w:val="24"/>
        </w:rPr>
        <w:t>.</w:t>
      </w:r>
    </w:p>
    <w:p w:rsidR="00524F0F" w:rsidRDefault="00524F0F" w:rsidP="00524F0F">
      <w:pPr>
        <w:contextualSpacing/>
        <w:rPr>
          <w:rFonts w:cs="Times New Roman"/>
          <w:szCs w:val="24"/>
        </w:rPr>
      </w:pPr>
      <w:r>
        <w:rPr>
          <w:rFonts w:cs="Times New Roman"/>
          <w:szCs w:val="24"/>
        </w:rPr>
        <w:t xml:space="preserve">2. Вопросы подготовки и выдачи градостроительных планов земельных участков для  индивидуального жилищного строительства на территории </w:t>
      </w:r>
      <w:r w:rsidRPr="00CD2B4F">
        <w:t xml:space="preserve">городского поселения </w:t>
      </w:r>
      <w:r>
        <w:t xml:space="preserve">Воскресенск Воскресенского </w:t>
      </w:r>
      <w:r w:rsidRPr="00CD2B4F">
        <w:t>муниципального района Московской области</w:t>
      </w:r>
      <w:r>
        <w:rPr>
          <w:rFonts w:cs="Times New Roman"/>
          <w:szCs w:val="24"/>
        </w:rPr>
        <w:t xml:space="preserve"> рассматривает уполномоченный орган местного самоуправления </w:t>
      </w:r>
      <w:r>
        <w:t>Воскресенского</w:t>
      </w:r>
      <w:r w:rsidRPr="00CD2B4F">
        <w:t xml:space="preserve"> муниципального района Московской области</w:t>
      </w:r>
      <w:r>
        <w:rPr>
          <w:rFonts w:cs="Times New Roman"/>
          <w:szCs w:val="24"/>
        </w:rPr>
        <w:t>.</w:t>
      </w:r>
    </w:p>
    <w:p w:rsidR="00524F0F" w:rsidRDefault="00524F0F" w:rsidP="00524F0F"/>
    <w:p w:rsidR="00524F0F" w:rsidRDefault="00524F0F" w:rsidP="00524F0F">
      <w:pPr>
        <w:pStyle w:val="3"/>
      </w:pPr>
      <w:bookmarkStart w:id="91" w:name="_Toc435034409"/>
      <w:bookmarkStart w:id="92" w:name="_Toc435080730"/>
      <w:bookmarkStart w:id="93" w:name="_Toc440968656"/>
      <w:r>
        <w:t>Статья 24. Развитие застроенных территорий</w:t>
      </w:r>
      <w:bookmarkEnd w:id="91"/>
      <w:bookmarkEnd w:id="92"/>
      <w:bookmarkEnd w:id="93"/>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24F0F" w:rsidRDefault="00524F0F" w:rsidP="00524F0F">
      <w:pPr>
        <w:contextualSpacing/>
        <w:rPr>
          <w:rFonts w:cs="Times New Roman"/>
          <w:szCs w:val="24"/>
        </w:rPr>
      </w:pPr>
      <w:r>
        <w:rPr>
          <w:rFonts w:cs="Times New Roman"/>
          <w:szCs w:val="24"/>
        </w:rPr>
        <w:t>2. Решение о развитии застроенной территории может быть принято, если на такой территории расположены:</w:t>
      </w:r>
    </w:p>
    <w:p w:rsidR="00524F0F" w:rsidRDefault="00524F0F" w:rsidP="00524F0F">
      <w:pPr>
        <w:contextualSpacing/>
      </w:pPr>
      <w:r>
        <w:rPr>
          <w:rFonts w:cs="Times New Roman"/>
          <w:szCs w:val="24"/>
        </w:rPr>
        <w:t xml:space="preserve">1) многоквартирные дома, признанные в установленном Правительством Российской Федерации </w:t>
      </w:r>
      <w:hyperlink r:id="rId19">
        <w:r>
          <w:rPr>
            <w:rStyle w:val="-1"/>
            <w:rFonts w:cs="Times New Roman"/>
            <w:vanish/>
            <w:webHidden/>
            <w:szCs w:val="24"/>
          </w:rPr>
          <w:t>порядке</w:t>
        </w:r>
      </w:hyperlink>
      <w:r>
        <w:rPr>
          <w:rFonts w:cs="Times New Roman"/>
          <w:szCs w:val="24"/>
        </w:rPr>
        <w:t xml:space="preserve"> аварийными и подлежащими сносу;</w:t>
      </w:r>
    </w:p>
    <w:p w:rsidR="00524F0F" w:rsidRDefault="00524F0F" w:rsidP="00524F0F">
      <w:pPr>
        <w:tabs>
          <w:tab w:val="left" w:pos="2410"/>
        </w:tabs>
        <w:contextualSpacing/>
        <w:rPr>
          <w:rFonts w:cs="Times New Roman"/>
          <w:szCs w:val="24"/>
        </w:rPr>
      </w:pPr>
      <w:r>
        <w:rPr>
          <w:rFonts w:cs="Times New Roman"/>
          <w:szCs w:val="24"/>
        </w:rPr>
        <w:t>2) многоквартирные дома, снос, реконструкция которых планируются на основании утвержденных в установленном порядке муниципальных адресных программ.</w:t>
      </w:r>
    </w:p>
    <w:p w:rsidR="00524F0F" w:rsidRDefault="00524F0F" w:rsidP="00524F0F">
      <w:pPr>
        <w:contextualSpacing/>
        <w:rPr>
          <w:rFonts w:cs="Times New Roman"/>
          <w:szCs w:val="24"/>
        </w:rPr>
      </w:pPr>
      <w:r>
        <w:rPr>
          <w:rFonts w:cs="Times New Roman"/>
          <w:szCs w:val="24"/>
        </w:rPr>
        <w:t>Также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524F0F" w:rsidRDefault="00524F0F" w:rsidP="00524F0F">
      <w:pPr>
        <w:contextualSpacing/>
        <w:rPr>
          <w:rFonts w:cs="Times New Roman"/>
          <w:szCs w:val="24"/>
        </w:rPr>
      </w:pPr>
      <w:r>
        <w:rPr>
          <w:rFonts w:cs="Times New Roman"/>
          <w:szCs w:val="24"/>
        </w:rPr>
        <w:t xml:space="preserve"> Другие объекты капитального строительства на застроенной территории, в отношении которой принято решение о развитии, расположены быть не могут.</w:t>
      </w:r>
    </w:p>
    <w:p w:rsidR="00524F0F" w:rsidRDefault="00524F0F" w:rsidP="00524F0F">
      <w:pPr>
        <w:contextualSpacing/>
        <w:rPr>
          <w:rFonts w:cs="Times New Roman"/>
          <w:szCs w:val="24"/>
        </w:rPr>
      </w:pPr>
      <w:r>
        <w:rPr>
          <w:rFonts w:cs="Times New Roman"/>
          <w:szCs w:val="24"/>
        </w:rPr>
        <w:t xml:space="preserve"> 3. Решение о развитии застроенной территории в части определения ее месторасположения, площади, территории, перечня адресов зданий, строений, сооружений, подлежащих сносу или реконструкции принимается в порядке, установленном Градостроительным кодексом Российской Федерации и нормативными правовыми актами Московской области.</w:t>
      </w:r>
    </w:p>
    <w:p w:rsidR="00524F0F" w:rsidRDefault="00524F0F" w:rsidP="00524F0F">
      <w:pPr>
        <w:contextualSpacing/>
        <w:rPr>
          <w:rFonts w:cs="Times New Roman"/>
          <w:szCs w:val="24"/>
        </w:rPr>
      </w:pPr>
      <w:r>
        <w:rPr>
          <w:rFonts w:cs="Times New Roman"/>
          <w:szCs w:val="24"/>
        </w:rPr>
        <w:t>4. Развитие застроенных территорий осуществляется на основании договора о развитии застроенной территории, заключенном в порядке, установленном Градостроительным кодексом Российской Федерации и нормативными правовыми актами Московской области.</w:t>
      </w:r>
    </w:p>
    <w:p w:rsidR="00524F0F" w:rsidRDefault="00524F0F" w:rsidP="00524F0F"/>
    <w:p w:rsidR="00524F0F" w:rsidRDefault="00524F0F" w:rsidP="00524F0F">
      <w:pPr>
        <w:pStyle w:val="3"/>
      </w:pPr>
      <w:bookmarkStart w:id="94" w:name="_Toc435034410"/>
      <w:bookmarkStart w:id="95" w:name="_Toc435080731"/>
      <w:bookmarkStart w:id="96" w:name="_Toc440968657"/>
      <w:r>
        <w:t>Статья 25.  Комплексное освоение территории</w:t>
      </w:r>
      <w:bookmarkEnd w:id="94"/>
      <w:bookmarkEnd w:id="95"/>
      <w:bookmarkEnd w:id="96"/>
    </w:p>
    <w:p w:rsidR="00524F0F" w:rsidRDefault="00524F0F" w:rsidP="00524F0F">
      <w:pPr>
        <w:contextualSpacing/>
        <w:rPr>
          <w:rFonts w:cs="Times New Roman"/>
          <w:szCs w:val="24"/>
        </w:rPr>
      </w:pPr>
    </w:p>
    <w:p w:rsidR="00524F0F" w:rsidRDefault="00524F0F" w:rsidP="00524F0F">
      <w:pPr>
        <w:contextualSpacing/>
        <w:rPr>
          <w:rFonts w:cs="Times New Roman"/>
          <w:szCs w:val="24"/>
        </w:rPr>
      </w:pPr>
      <w:r>
        <w:rPr>
          <w:rFonts w:cs="Times New Roman"/>
          <w:szCs w:val="24"/>
        </w:rP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524F0F" w:rsidRDefault="00524F0F" w:rsidP="00524F0F">
      <w:pPr>
        <w:contextualSpacing/>
        <w:rPr>
          <w:rFonts w:cs="Times New Roman"/>
          <w:szCs w:val="24"/>
        </w:rPr>
      </w:pPr>
      <w:r>
        <w:rPr>
          <w:rFonts w:cs="Times New Roman"/>
          <w:szCs w:val="24"/>
        </w:rPr>
        <w:t xml:space="preserve">2. Договор комплексного освоения территории заключается исполнительным органом государственной власти Московской области, предоставляющим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w:t>
      </w:r>
      <w:r>
        <w:rPr>
          <w:rFonts w:cs="Times New Roman"/>
          <w:szCs w:val="24"/>
        </w:rPr>
        <w:lastRenderedPageBreak/>
        <w:t>участие в аукционе его участником, в порядке определенном законодательством о градостроительной деятельности.</w:t>
      </w:r>
    </w:p>
    <w:p w:rsidR="00524F0F" w:rsidRDefault="00524F0F" w:rsidP="00524F0F">
      <w:pPr>
        <w:contextualSpacing/>
        <w:rPr>
          <w:rFonts w:cs="Times New Roman"/>
          <w:szCs w:val="24"/>
        </w:rPr>
      </w:pPr>
      <w:r>
        <w:rPr>
          <w:rFonts w:cs="Times New Roman"/>
          <w:szCs w:val="24"/>
        </w:rPr>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7247C2" w:rsidRDefault="007247C2" w:rsidP="007247C2">
      <w:bookmarkStart w:id="97" w:name="_Toc432755087"/>
      <w:bookmarkEnd w:id="74"/>
    </w:p>
    <w:p w:rsidR="00650CD4" w:rsidRPr="00973BCE" w:rsidRDefault="007B44CE" w:rsidP="007B44CE">
      <w:pPr>
        <w:pStyle w:val="3"/>
      </w:pPr>
      <w:bookmarkStart w:id="98" w:name="_Toc440968658"/>
      <w:r w:rsidRPr="00973BCE">
        <w:t xml:space="preserve">Глава </w:t>
      </w:r>
      <w:r w:rsidR="007247C2">
        <w:t>5</w:t>
      </w:r>
      <w:r w:rsidR="00650CD4" w:rsidRPr="00973BCE">
        <w:t>. Положения о внесени</w:t>
      </w:r>
      <w:r w:rsidR="000F0275" w:rsidRPr="00973BCE">
        <w:t>и</w:t>
      </w:r>
      <w:r w:rsidR="00650CD4" w:rsidRPr="00973BCE">
        <w:t xml:space="preserve"> изменений в Правила</w:t>
      </w:r>
      <w:bookmarkEnd w:id="97"/>
      <w:bookmarkEnd w:id="98"/>
    </w:p>
    <w:p w:rsidR="007B44CE" w:rsidRPr="00973BCE" w:rsidRDefault="007B44CE" w:rsidP="00650CD4">
      <w:pPr>
        <w:contextualSpacing/>
        <w:rPr>
          <w:rFonts w:cs="Times New Roman"/>
          <w:b/>
          <w:szCs w:val="24"/>
        </w:rPr>
      </w:pPr>
    </w:p>
    <w:p w:rsidR="00650CD4" w:rsidRPr="00973BCE" w:rsidRDefault="00650CD4" w:rsidP="007B44CE">
      <w:pPr>
        <w:pStyle w:val="3"/>
      </w:pPr>
      <w:bookmarkStart w:id="99" w:name="_Toc432755088"/>
      <w:bookmarkStart w:id="100" w:name="_Toc440968659"/>
      <w:r w:rsidRPr="00973BCE">
        <w:t xml:space="preserve">Статья </w:t>
      </w:r>
      <w:r w:rsidR="00236B9A">
        <w:t>2</w:t>
      </w:r>
      <w:r w:rsidR="007247C2">
        <w:t>6</w:t>
      </w:r>
      <w:r w:rsidRPr="00973BCE">
        <w:t>. Основания внесения изменений в Правила</w:t>
      </w:r>
      <w:bookmarkEnd w:id="99"/>
      <w:bookmarkEnd w:id="100"/>
    </w:p>
    <w:p w:rsidR="00F102DF" w:rsidRDefault="00F102DF" w:rsidP="00AF6580">
      <w:pPr>
        <w:pStyle w:val="ConsPlusNormal"/>
        <w:ind w:firstLine="709"/>
        <w:contextualSpacing/>
        <w:jc w:val="both"/>
      </w:pPr>
    </w:p>
    <w:p w:rsidR="00AF6580" w:rsidRPr="00704A74" w:rsidRDefault="00AF6580" w:rsidP="00AF6580">
      <w:pPr>
        <w:pStyle w:val="ConsPlusNormal"/>
        <w:ind w:firstLine="709"/>
        <w:contextualSpacing/>
        <w:jc w:val="both"/>
      </w:pPr>
      <w:r w:rsidRPr="00704A74">
        <w:t xml:space="preserve">1. Подготовку проекта решения о внесении изменений в Правила осуществляет Главное управление архитектуры и градостроительства Московской области на основании </w:t>
      </w:r>
      <w:hyperlink r:id="rId20" w:history="1">
        <w:r w:rsidRPr="00704A74">
          <w:rPr>
            <w:rStyle w:val="a5"/>
            <w:color w:val="auto"/>
            <w:u w:val="none"/>
          </w:rPr>
          <w:t>постановления</w:t>
        </w:r>
      </w:hyperlink>
      <w:r w:rsidRPr="00704A74">
        <w:t xml:space="preserve"> Правительства Московской области от 23.08.2013 № 661/37</w:t>
      </w:r>
      <w:r w:rsidR="00D847FE">
        <w:t xml:space="preserve"> «</w:t>
      </w:r>
      <w:r w:rsidRPr="00704A74">
        <w:t>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w:t>
      </w:r>
      <w:r w:rsidR="00D847FE">
        <w:t>»</w:t>
      </w:r>
      <w:r w:rsidRPr="00704A74">
        <w:t xml:space="preserve"> и (или) обращений заинтересованных лиц, в порядке определенном Градостроительным кодексом Российской Федерации и </w:t>
      </w:r>
      <w:r>
        <w:t>п</w:t>
      </w:r>
      <w:r w:rsidRPr="00704A74">
        <w:t>остановления Правительства Московской областиот 30.12.2014 № 1182/51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973BCE" w:rsidRPr="00F762C1" w:rsidRDefault="00973BCE" w:rsidP="00973BCE">
      <w:pPr>
        <w:contextualSpacing/>
        <w:rPr>
          <w:rFonts w:cs="Times New Roman"/>
          <w:szCs w:val="24"/>
        </w:rPr>
      </w:pPr>
      <w:r w:rsidRPr="00F762C1">
        <w:rPr>
          <w:rFonts w:cs="Times New Roman"/>
          <w:szCs w:val="24"/>
        </w:rPr>
        <w:t>2. Основаниями для рассмотрения вопроса о внесении изменений в Правила землепользования и застройки являются:</w:t>
      </w:r>
    </w:p>
    <w:p w:rsidR="00973BCE" w:rsidRPr="00F762C1" w:rsidRDefault="00973BCE" w:rsidP="00973BCE">
      <w:pPr>
        <w:contextualSpacing/>
        <w:rPr>
          <w:rFonts w:cs="Times New Roman"/>
          <w:szCs w:val="24"/>
        </w:rPr>
      </w:pPr>
      <w:r w:rsidRPr="00F762C1">
        <w:rPr>
          <w:rFonts w:cs="Times New Roman"/>
          <w:szCs w:val="24"/>
        </w:rPr>
        <w:t xml:space="preserve">1) несоответствие правил землепользования и застройки генеральному плану </w:t>
      </w:r>
      <w:r w:rsidR="007247C2">
        <w:rPr>
          <w:rFonts w:cs="Times New Roman"/>
          <w:szCs w:val="24"/>
        </w:rPr>
        <w:t xml:space="preserve">городского </w:t>
      </w:r>
      <w:r w:rsidRPr="00F762C1">
        <w:rPr>
          <w:rFonts w:cs="Times New Roman"/>
          <w:szCs w:val="24"/>
        </w:rPr>
        <w:t>поселения</w:t>
      </w:r>
      <w:r w:rsidR="007247C2">
        <w:t>Воскресенск Воскресенского муниципального района Московской области</w:t>
      </w:r>
      <w:r w:rsidRPr="00F762C1">
        <w:rPr>
          <w:rFonts w:cs="Times New Roman"/>
          <w:szCs w:val="24"/>
        </w:rPr>
        <w:t xml:space="preserve">, схеме территориального планирования </w:t>
      </w:r>
      <w:r w:rsidR="007247C2">
        <w:rPr>
          <w:rFonts w:cs="Times New Roman"/>
          <w:szCs w:val="24"/>
        </w:rPr>
        <w:t xml:space="preserve">Воскресенского </w:t>
      </w:r>
      <w:r w:rsidRPr="00F762C1">
        <w:rPr>
          <w:rFonts w:cs="Times New Roman"/>
          <w:szCs w:val="24"/>
        </w:rPr>
        <w:t>муниципального района</w:t>
      </w:r>
      <w:r w:rsidR="007247C2">
        <w:rPr>
          <w:rFonts w:cs="Times New Roman"/>
          <w:szCs w:val="24"/>
        </w:rPr>
        <w:t xml:space="preserve"> области</w:t>
      </w:r>
      <w:r w:rsidRPr="00F762C1">
        <w:rPr>
          <w:rFonts w:cs="Times New Roman"/>
          <w:szCs w:val="24"/>
        </w:rPr>
        <w:t xml:space="preserve">, возникшее в результате внесения </w:t>
      </w:r>
      <w:r w:rsidR="007247C2">
        <w:rPr>
          <w:rFonts w:cs="Times New Roman"/>
          <w:szCs w:val="24"/>
        </w:rPr>
        <w:t xml:space="preserve">в них </w:t>
      </w:r>
      <w:r w:rsidRPr="00F762C1">
        <w:rPr>
          <w:rFonts w:cs="Times New Roman"/>
          <w:szCs w:val="24"/>
        </w:rPr>
        <w:t>изменений;</w:t>
      </w:r>
    </w:p>
    <w:p w:rsidR="00973BCE" w:rsidRPr="00F762C1" w:rsidRDefault="00973BCE" w:rsidP="00973BCE">
      <w:pPr>
        <w:contextualSpacing/>
        <w:rPr>
          <w:rFonts w:cs="Times New Roman"/>
          <w:szCs w:val="24"/>
        </w:rPr>
      </w:pPr>
      <w:r w:rsidRPr="00F762C1">
        <w:rPr>
          <w:rFonts w:cs="Times New Roman"/>
          <w:szCs w:val="24"/>
        </w:rPr>
        <w:t>2) поступление предложений об изменении границ территориальных зон, изменении градостроительных регламентов.</w:t>
      </w:r>
    </w:p>
    <w:p w:rsidR="00002C62" w:rsidRPr="00973BCE" w:rsidRDefault="00002C62" w:rsidP="00650CD4">
      <w:pPr>
        <w:contextualSpacing/>
        <w:rPr>
          <w:rFonts w:cs="Times New Roman"/>
          <w:b/>
          <w:szCs w:val="24"/>
        </w:rPr>
      </w:pPr>
    </w:p>
    <w:p w:rsidR="00650CD4" w:rsidRPr="00973BCE" w:rsidRDefault="00650CD4" w:rsidP="007B44CE">
      <w:pPr>
        <w:pStyle w:val="3"/>
      </w:pPr>
      <w:bookmarkStart w:id="101" w:name="_Toc432755089"/>
      <w:bookmarkStart w:id="102" w:name="_Toc440968660"/>
      <w:r w:rsidRPr="00973BCE">
        <w:t xml:space="preserve">Статья </w:t>
      </w:r>
      <w:r w:rsidR="007247C2">
        <w:t>27</w:t>
      </w:r>
      <w:r w:rsidRPr="00973BCE">
        <w:t>. Порядок внесения изменений в Правила</w:t>
      </w:r>
      <w:bookmarkEnd w:id="101"/>
      <w:bookmarkEnd w:id="102"/>
    </w:p>
    <w:p w:rsidR="00F102DF" w:rsidRDefault="00F102DF"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1. </w:t>
      </w:r>
      <w:r w:rsidR="00F102DF" w:rsidRPr="00704A74">
        <w:t xml:space="preserve">Главное управление архитектуры и градостроительства Московской области </w:t>
      </w:r>
      <w:r w:rsidRPr="00F762C1">
        <w:rPr>
          <w:rFonts w:cs="Times New Roman"/>
          <w:szCs w:val="24"/>
        </w:rPr>
        <w:t xml:space="preserve">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заключения),а также направляет поступившие предложения в орган местного самоуправления </w:t>
      </w:r>
      <w:r w:rsidR="00EC5478">
        <w:rPr>
          <w:rFonts w:cs="Times New Roman"/>
          <w:szCs w:val="24"/>
        </w:rPr>
        <w:t>Воскресенского муниципального</w:t>
      </w:r>
      <w:r w:rsidRPr="00F762C1">
        <w:rPr>
          <w:rFonts w:cs="Times New Roman"/>
          <w:szCs w:val="24"/>
        </w:rPr>
        <w:t xml:space="preserve"> района Московской области.</w:t>
      </w:r>
    </w:p>
    <w:p w:rsidR="00973BCE" w:rsidRPr="00F762C1" w:rsidRDefault="00973BCE" w:rsidP="00973BCE">
      <w:pPr>
        <w:contextualSpacing/>
        <w:rPr>
          <w:rFonts w:cs="Times New Roman"/>
          <w:szCs w:val="24"/>
        </w:rPr>
      </w:pPr>
      <w:bookmarkStart w:id="103" w:name="Par111"/>
      <w:bookmarkEnd w:id="103"/>
      <w:r w:rsidRPr="00F762C1">
        <w:rPr>
          <w:rFonts w:cs="Times New Roman"/>
          <w:szCs w:val="24"/>
        </w:rPr>
        <w:t xml:space="preserve"> 2. Уполномоченный орган местного самоуправления </w:t>
      </w:r>
      <w:r w:rsidR="00EC5478">
        <w:rPr>
          <w:rFonts w:cs="Times New Roman"/>
          <w:szCs w:val="24"/>
        </w:rPr>
        <w:t>Воскресенского муниципального</w:t>
      </w:r>
      <w:r w:rsidRPr="00F762C1">
        <w:rPr>
          <w:rFonts w:cs="Times New Roman"/>
          <w:szCs w:val="24"/>
        </w:rPr>
        <w:t xml:space="preserve"> района Московской области подготавливает рекомендации на поступившие предложения (далее – рекомендации) и направляет их в </w:t>
      </w:r>
      <w:r w:rsidR="00F102DF" w:rsidRPr="00704A74">
        <w:t xml:space="preserve">Главное управление архитектуры и градостроительства Московской области </w:t>
      </w:r>
      <w:r w:rsidRPr="00F762C1">
        <w:rPr>
          <w:rFonts w:cs="Times New Roman"/>
          <w:szCs w:val="24"/>
        </w:rPr>
        <w:t>в установленный срок.</w:t>
      </w:r>
    </w:p>
    <w:p w:rsidR="00973BCE" w:rsidRPr="00F762C1" w:rsidRDefault="00973BCE" w:rsidP="00973BCE">
      <w:pPr>
        <w:contextualSpacing/>
        <w:rPr>
          <w:rFonts w:cs="Times New Roman"/>
          <w:szCs w:val="24"/>
        </w:rPr>
      </w:pPr>
      <w:bookmarkStart w:id="104" w:name="Par112"/>
      <w:bookmarkEnd w:id="104"/>
      <w:r w:rsidRPr="00F762C1">
        <w:rPr>
          <w:rFonts w:cs="Times New Roman"/>
          <w:szCs w:val="24"/>
        </w:rPr>
        <w:t xml:space="preserve">3. </w:t>
      </w:r>
      <w:r w:rsidR="00F102DF" w:rsidRPr="00704A74">
        <w:t xml:space="preserve">Главное управление архитектуры и градостроительства Московской области </w:t>
      </w:r>
      <w:r w:rsidRPr="00F762C1">
        <w:rPr>
          <w:rFonts w:cs="Times New Roman"/>
          <w:szCs w:val="24"/>
        </w:rPr>
        <w:t>в установленный срок обеспечивает направление рекомендаций и проект заключения на рассмотрение в Комиссию по подготовке проекта правил землепользования и застройки</w:t>
      </w:r>
      <w:r w:rsidR="00F102DF">
        <w:rPr>
          <w:rFonts w:cs="Times New Roman"/>
          <w:szCs w:val="24"/>
        </w:rPr>
        <w:t>,</w:t>
      </w:r>
      <w:r w:rsidR="003636C4">
        <w:rPr>
          <w:rFonts w:cs="Times New Roman"/>
          <w:szCs w:val="24"/>
        </w:rPr>
        <w:t>Воскресенск</w:t>
      </w:r>
      <w:r w:rsidR="00F102DF">
        <w:rPr>
          <w:rFonts w:cs="Times New Roman"/>
          <w:szCs w:val="24"/>
        </w:rPr>
        <w:t>ий</w:t>
      </w:r>
      <w:r w:rsidRPr="00F762C1">
        <w:rPr>
          <w:rFonts w:cs="Times New Roman"/>
          <w:szCs w:val="24"/>
        </w:rPr>
        <w:t>муниципальн</w:t>
      </w:r>
      <w:r w:rsidR="00F102DF">
        <w:rPr>
          <w:rFonts w:cs="Times New Roman"/>
          <w:szCs w:val="24"/>
        </w:rPr>
        <w:t>ый</w:t>
      </w:r>
      <w:r w:rsidRPr="00F762C1">
        <w:rPr>
          <w:rFonts w:cs="Times New Roman"/>
          <w:szCs w:val="24"/>
        </w:rPr>
        <w:t xml:space="preserve"> район Московской области.</w:t>
      </w:r>
    </w:p>
    <w:p w:rsidR="00973BCE" w:rsidRPr="00F762C1" w:rsidRDefault="00973BCE" w:rsidP="00973BCE">
      <w:pPr>
        <w:contextualSpacing/>
        <w:rPr>
          <w:rFonts w:cs="Times New Roman"/>
          <w:szCs w:val="24"/>
        </w:rPr>
      </w:pPr>
      <w:r w:rsidRPr="00F762C1">
        <w:rPr>
          <w:rFonts w:cs="Times New Roman"/>
          <w:szCs w:val="24"/>
        </w:rPr>
        <w:t>4. Комиссия по подготовке проекта правил землепользования и застройки</w:t>
      </w:r>
      <w:r w:rsidR="00F102DF">
        <w:rPr>
          <w:rFonts w:cs="Times New Roman"/>
          <w:szCs w:val="24"/>
        </w:rPr>
        <w:t>,</w:t>
      </w:r>
      <w:r w:rsidR="003636C4">
        <w:rPr>
          <w:rFonts w:cs="Times New Roman"/>
          <w:szCs w:val="24"/>
        </w:rPr>
        <w:t>Воскресенск</w:t>
      </w:r>
      <w:r w:rsidR="00F102DF">
        <w:rPr>
          <w:rFonts w:cs="Times New Roman"/>
          <w:szCs w:val="24"/>
        </w:rPr>
        <w:t>ий</w:t>
      </w:r>
      <w:r w:rsidRPr="00F762C1">
        <w:rPr>
          <w:rFonts w:cs="Times New Roman"/>
          <w:szCs w:val="24"/>
        </w:rPr>
        <w:t>муниципальн</w:t>
      </w:r>
      <w:r w:rsidR="00F102DF">
        <w:rPr>
          <w:rFonts w:cs="Times New Roman"/>
          <w:szCs w:val="24"/>
        </w:rPr>
        <w:t>ый</w:t>
      </w:r>
      <w:r w:rsidRPr="00F762C1">
        <w:rPr>
          <w:rFonts w:cs="Times New Roman"/>
          <w:szCs w:val="24"/>
        </w:rPr>
        <w:t xml:space="preserve"> район Московской области в установленный срок рассматривает проект заключения, рекомендации и в течени</w:t>
      </w:r>
      <w:r w:rsidR="00D847FE">
        <w:rPr>
          <w:rFonts w:cs="Times New Roman"/>
          <w:szCs w:val="24"/>
        </w:rPr>
        <w:t>е</w:t>
      </w:r>
      <w:r w:rsidRPr="00F762C1">
        <w:rPr>
          <w:rFonts w:cs="Times New Roman"/>
          <w:szCs w:val="24"/>
        </w:rPr>
        <w:t xml:space="preserve"> установленного срока направляет протокол заседания в </w:t>
      </w:r>
      <w:r w:rsidR="00974B53" w:rsidRPr="00704A74">
        <w:t xml:space="preserve">Главное управление архитектуры и градостроительства </w:t>
      </w:r>
      <w:r w:rsidR="00974B53" w:rsidRPr="00704A74">
        <w:lastRenderedPageBreak/>
        <w:t>Московской области</w:t>
      </w:r>
      <w:r w:rsidRPr="00F762C1">
        <w:rPr>
          <w:rFonts w:cs="Times New Roman"/>
          <w:szCs w:val="24"/>
        </w:rPr>
        <w:t xml:space="preserve"> для подготовки зак</w:t>
      </w:r>
      <w:r w:rsidR="00974B53">
        <w:rPr>
          <w:rFonts w:cs="Times New Roman"/>
          <w:szCs w:val="24"/>
        </w:rPr>
        <w:t>лючения о внесении изменения в П</w:t>
      </w:r>
      <w:r w:rsidRPr="00F762C1">
        <w:rPr>
          <w:rFonts w:cs="Times New Roman"/>
          <w:szCs w:val="24"/>
        </w:rPr>
        <w:t>равила или об отклонении такого предложения с указанием причин отклонения (далее – заключение).</w:t>
      </w:r>
    </w:p>
    <w:p w:rsidR="00973BCE" w:rsidRPr="00F762C1" w:rsidRDefault="00973BCE" w:rsidP="00973BCE">
      <w:pPr>
        <w:contextualSpacing/>
        <w:rPr>
          <w:rFonts w:cs="Times New Roman"/>
          <w:szCs w:val="24"/>
        </w:rPr>
      </w:pPr>
      <w:r w:rsidRPr="00F762C1">
        <w:rPr>
          <w:rFonts w:cs="Times New Roman"/>
          <w:szCs w:val="24"/>
        </w:rPr>
        <w:t xml:space="preserve">5. Заключение рассматривается на заседании Градостроительного совета Московской области в установленный срок. Протокол заседания Градостроительного совета Московской области направляется в </w:t>
      </w:r>
      <w:r w:rsidR="00974B53" w:rsidRPr="00704A74">
        <w:t>Главное управление архитектуры и градостроительства Московской области</w:t>
      </w:r>
      <w:r w:rsidRPr="00F762C1">
        <w:rPr>
          <w:rFonts w:cs="Times New Roman"/>
          <w:szCs w:val="24"/>
        </w:rPr>
        <w:t xml:space="preserve">, которыйобеспечивает подготовку решения о подготовке проекта о внесении </w:t>
      </w:r>
      <w:r w:rsidR="00974B53">
        <w:rPr>
          <w:rFonts w:cs="Times New Roman"/>
          <w:szCs w:val="24"/>
        </w:rPr>
        <w:t>изменения в П</w:t>
      </w:r>
      <w:r w:rsidRPr="00F762C1">
        <w:rPr>
          <w:rFonts w:cs="Times New Roman"/>
          <w:szCs w:val="24"/>
        </w:rPr>
        <w:t>равила или об отклонении пред</w:t>
      </w:r>
      <w:r w:rsidR="00974B53">
        <w:rPr>
          <w:rFonts w:cs="Times New Roman"/>
          <w:szCs w:val="24"/>
        </w:rPr>
        <w:t>ложения о внесении изменения в П</w:t>
      </w:r>
      <w:r w:rsidRPr="00F762C1">
        <w:rPr>
          <w:rFonts w:cs="Times New Roman"/>
          <w:szCs w:val="24"/>
        </w:rPr>
        <w:t>равила с указанием причин отклонения и направляет копию указанного решения заявителю.</w:t>
      </w:r>
    </w:p>
    <w:p w:rsidR="00973BCE" w:rsidRPr="00F762C1" w:rsidRDefault="00973BCE" w:rsidP="00973BCE">
      <w:pPr>
        <w:contextualSpacing/>
        <w:rPr>
          <w:rFonts w:cs="Times New Roman"/>
          <w:szCs w:val="24"/>
        </w:rPr>
      </w:pPr>
      <w:r w:rsidRPr="00F762C1">
        <w:rPr>
          <w:rFonts w:cs="Times New Roman"/>
          <w:szCs w:val="24"/>
        </w:rPr>
        <w:t>6.</w:t>
      </w:r>
      <w:r w:rsidR="00974B53">
        <w:rPr>
          <w:rFonts w:cs="Times New Roman"/>
          <w:szCs w:val="24"/>
        </w:rPr>
        <w:t xml:space="preserve"> Проект о внесении изменения в П</w:t>
      </w:r>
      <w:r w:rsidRPr="00F762C1">
        <w:rPr>
          <w:rFonts w:cs="Times New Roman"/>
          <w:szCs w:val="24"/>
        </w:rPr>
        <w:t xml:space="preserve">равила направляется </w:t>
      </w:r>
      <w:r w:rsidR="00974B53" w:rsidRPr="00704A74">
        <w:t>Главн</w:t>
      </w:r>
      <w:r w:rsidR="00974B53">
        <w:t>ым</w:t>
      </w:r>
      <w:r w:rsidR="00974B53" w:rsidRPr="00704A74">
        <w:t xml:space="preserve"> управление</w:t>
      </w:r>
      <w:r w:rsidR="00974B53">
        <w:t>м</w:t>
      </w:r>
      <w:r w:rsidR="00974B53" w:rsidRPr="00704A74">
        <w:t xml:space="preserve"> архитектуры и градостроительства Московской области </w:t>
      </w:r>
      <w:r w:rsidRPr="00F762C1">
        <w:rPr>
          <w:rFonts w:cs="Times New Roman"/>
          <w:szCs w:val="24"/>
        </w:rPr>
        <w:t>в орган местного самоуправления</w:t>
      </w:r>
      <w:r w:rsidR="00EC5478">
        <w:rPr>
          <w:rFonts w:cs="Times New Roman"/>
          <w:szCs w:val="24"/>
        </w:rPr>
        <w:t>Воскресенского муниципального</w:t>
      </w:r>
      <w:r w:rsidRPr="00F762C1">
        <w:rPr>
          <w:rFonts w:cs="Times New Roman"/>
          <w:szCs w:val="24"/>
        </w:rPr>
        <w:t xml:space="preserve"> района Московской области для проведения публичных слушаний.</w:t>
      </w:r>
    </w:p>
    <w:p w:rsidR="00973BCE" w:rsidRPr="00F762C1" w:rsidRDefault="00973BCE" w:rsidP="00973BCE">
      <w:pPr>
        <w:contextualSpacing/>
        <w:rPr>
          <w:rFonts w:cs="Times New Roman"/>
          <w:szCs w:val="24"/>
        </w:rPr>
      </w:pPr>
      <w:r w:rsidRPr="00F762C1">
        <w:rPr>
          <w:rFonts w:cs="Times New Roman"/>
          <w:szCs w:val="24"/>
        </w:rPr>
        <w:t xml:space="preserve">7. Публичные слушания по проекту о внесении изменения в правила землепользования и застройки проводятся в порядке, определяемом законодательством Российской Федерации, уставом муниципального образования </w:t>
      </w:r>
      <w:r w:rsidR="00EC5478">
        <w:rPr>
          <w:rFonts w:cs="Times New Roman"/>
          <w:szCs w:val="24"/>
        </w:rPr>
        <w:t>Воскресенского муниципального</w:t>
      </w:r>
      <w:r w:rsidRPr="00F762C1">
        <w:rPr>
          <w:rFonts w:cs="Times New Roman"/>
          <w:szCs w:val="24"/>
        </w:rPr>
        <w:t xml:space="preserve"> района Московской области и главой 3 Правил.</w:t>
      </w:r>
    </w:p>
    <w:p w:rsidR="00973BCE" w:rsidRPr="00F762C1" w:rsidRDefault="00973BCE" w:rsidP="00973BCE">
      <w:pPr>
        <w:contextualSpacing/>
        <w:rPr>
          <w:rFonts w:cs="Times New Roman"/>
          <w:szCs w:val="24"/>
        </w:rPr>
      </w:pPr>
      <w:bookmarkStart w:id="105" w:name="Par88"/>
      <w:bookmarkEnd w:id="105"/>
      <w:r w:rsidRPr="00F762C1">
        <w:rPr>
          <w:rFonts w:cs="Times New Roman"/>
          <w:szCs w:val="24"/>
        </w:rPr>
        <w:t xml:space="preserve">8. После завершения публичных слушаний по проекту о внесении изменения в правила землепользования и застройки орган местного самоуправления </w:t>
      </w:r>
      <w:r w:rsidR="00EC5478">
        <w:rPr>
          <w:rFonts w:cs="Times New Roman"/>
          <w:szCs w:val="24"/>
        </w:rPr>
        <w:t>Воскресенского муниципального</w:t>
      </w:r>
      <w:r w:rsidRPr="00F762C1">
        <w:rPr>
          <w:rFonts w:cs="Times New Roman"/>
          <w:szCs w:val="24"/>
        </w:rPr>
        <w:t xml:space="preserve"> района Московской области направляет в </w:t>
      </w:r>
      <w:r w:rsidR="00974B53" w:rsidRPr="00704A74">
        <w:t>Главное управление архитектуры и градостроительства Московской области</w:t>
      </w:r>
      <w:r w:rsidRPr="00F762C1">
        <w:rPr>
          <w:rFonts w:cs="Times New Roman"/>
          <w:szCs w:val="24"/>
        </w:rPr>
        <w:t>протоколы публичных слушаний и заключение о результатах публичных слушаний.</w:t>
      </w:r>
    </w:p>
    <w:p w:rsidR="00973BCE" w:rsidRPr="00F762C1" w:rsidRDefault="00973BCE" w:rsidP="00973BCE">
      <w:pPr>
        <w:contextualSpacing/>
        <w:rPr>
          <w:rFonts w:cs="Times New Roman"/>
          <w:szCs w:val="24"/>
        </w:rPr>
      </w:pPr>
      <w:bookmarkStart w:id="106" w:name="Par89"/>
      <w:bookmarkEnd w:id="106"/>
      <w:r w:rsidRPr="00F762C1">
        <w:rPr>
          <w:rFonts w:cs="Times New Roman"/>
          <w:szCs w:val="24"/>
        </w:rPr>
        <w:t xml:space="preserve">9. </w:t>
      </w:r>
      <w:r w:rsidR="00974B53" w:rsidRPr="00704A74">
        <w:t>Главное управление архитектуры и градостроительства Московской области</w:t>
      </w:r>
      <w:r w:rsidRPr="00F762C1">
        <w:rPr>
          <w:rFonts w:cs="Times New Roman"/>
          <w:szCs w:val="24"/>
        </w:rPr>
        <w:t>в установленный срок направляет</w:t>
      </w:r>
      <w:r w:rsidR="00974B53">
        <w:rPr>
          <w:rFonts w:cs="Times New Roman"/>
          <w:szCs w:val="24"/>
        </w:rPr>
        <w:t xml:space="preserve"> проект о внесении изменения в П</w:t>
      </w:r>
      <w:r w:rsidRPr="00F762C1">
        <w:rPr>
          <w:rFonts w:cs="Times New Roman"/>
          <w:szCs w:val="24"/>
        </w:rPr>
        <w:t>равила, протоколы публичных слушаний и заключение о результатах публичных слушаний на рассмотрение Комиссии по подготовке проекта правил землепользования и застройки</w:t>
      </w:r>
      <w:r w:rsidR="00974B53">
        <w:rPr>
          <w:rFonts w:cs="Times New Roman"/>
          <w:szCs w:val="24"/>
        </w:rPr>
        <w:t>,</w:t>
      </w:r>
      <w:r w:rsidR="003636C4">
        <w:rPr>
          <w:rFonts w:cs="Times New Roman"/>
          <w:szCs w:val="24"/>
        </w:rPr>
        <w:t>Воскресенск</w:t>
      </w:r>
      <w:r w:rsidR="00974B53">
        <w:rPr>
          <w:rFonts w:cs="Times New Roman"/>
          <w:szCs w:val="24"/>
        </w:rPr>
        <w:t>ий</w:t>
      </w:r>
      <w:r w:rsidRPr="00F762C1">
        <w:rPr>
          <w:rFonts w:cs="Times New Roman"/>
          <w:szCs w:val="24"/>
        </w:rPr>
        <w:t>муниципальн</w:t>
      </w:r>
      <w:r w:rsidR="00974B53">
        <w:rPr>
          <w:rFonts w:cs="Times New Roman"/>
          <w:szCs w:val="24"/>
        </w:rPr>
        <w:t>ый</w:t>
      </w:r>
      <w:r w:rsidRPr="00F762C1">
        <w:rPr>
          <w:rFonts w:cs="Times New Roman"/>
          <w:szCs w:val="24"/>
        </w:rPr>
        <w:t xml:space="preserve"> район Московской области и обеспечивает рассмотрение решений, принятых Комиссией, на заседании Градостроительного совета Московской области.</w:t>
      </w:r>
    </w:p>
    <w:p w:rsidR="00973BCE" w:rsidRPr="00F762C1" w:rsidRDefault="00973BCE" w:rsidP="00973BCE">
      <w:pPr>
        <w:contextualSpacing/>
        <w:rPr>
          <w:rFonts w:cs="Times New Roman"/>
          <w:szCs w:val="24"/>
        </w:rPr>
      </w:pPr>
      <w:r w:rsidRPr="00F762C1">
        <w:rPr>
          <w:rFonts w:cs="Times New Roman"/>
          <w:szCs w:val="24"/>
        </w:rPr>
        <w:t xml:space="preserve">10. По результатам указанных выше процедур, </w:t>
      </w:r>
      <w:r w:rsidR="00974B53" w:rsidRPr="00704A74">
        <w:t>Главное управление архитектуры и градостроительства Московской области</w:t>
      </w:r>
      <w:r w:rsidRPr="00F762C1">
        <w:rPr>
          <w:rFonts w:cs="Times New Roman"/>
          <w:szCs w:val="24"/>
        </w:rPr>
        <w:t xml:space="preserve">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правила землепользования и застройки и о направлении его на доработку с указанием даты его повторного представления либо принимает решение о направлении проекта о внесении изменения в правила землепользования и застройки в орган местного самоуправления </w:t>
      </w:r>
      <w:r w:rsidR="00EC5478">
        <w:rPr>
          <w:rFonts w:cs="Times New Roman"/>
          <w:szCs w:val="24"/>
        </w:rPr>
        <w:t>Воскресенского муниципальногорайона Московской</w:t>
      </w:r>
      <w:r w:rsidRPr="00F762C1">
        <w:rPr>
          <w:rFonts w:cs="Times New Roman"/>
          <w:szCs w:val="24"/>
        </w:rPr>
        <w:t xml:space="preserve"> области для его утверждения.</w:t>
      </w:r>
    </w:p>
    <w:p w:rsidR="00FC0313" w:rsidRPr="00973BCE" w:rsidRDefault="00FC0313" w:rsidP="00650CD4">
      <w:pPr>
        <w:contextualSpacing/>
        <w:rPr>
          <w:rFonts w:cs="Times New Roman"/>
          <w:szCs w:val="24"/>
        </w:rPr>
      </w:pPr>
    </w:p>
    <w:p w:rsidR="00FC0313" w:rsidRPr="00973BCE" w:rsidRDefault="00FC0313" w:rsidP="00B049E6">
      <w:pPr>
        <w:pStyle w:val="3"/>
      </w:pPr>
      <w:bookmarkStart w:id="107" w:name="_Toc432755097"/>
      <w:bookmarkStart w:id="108" w:name="_Toc440968661"/>
      <w:r w:rsidRPr="00973BCE">
        <w:t xml:space="preserve">Глава </w:t>
      </w:r>
      <w:r w:rsidR="007247C2">
        <w:t>6</w:t>
      </w:r>
      <w:r w:rsidR="005214A2" w:rsidRPr="00973BCE">
        <w:t>.</w:t>
      </w:r>
      <w:r w:rsidRPr="00973BCE">
        <w:t>Заключительные положения</w:t>
      </w:r>
      <w:bookmarkEnd w:id="107"/>
      <w:bookmarkEnd w:id="108"/>
    </w:p>
    <w:p w:rsidR="00EC7364" w:rsidRPr="00973BCE" w:rsidRDefault="00EC7364" w:rsidP="00FC0313">
      <w:pPr>
        <w:contextualSpacing/>
        <w:rPr>
          <w:rFonts w:cs="Times New Roman"/>
          <w:b/>
          <w:szCs w:val="24"/>
        </w:rPr>
      </w:pPr>
    </w:p>
    <w:p w:rsidR="00FC0313" w:rsidRPr="00973BCE" w:rsidRDefault="002712D6" w:rsidP="007247C2">
      <w:pPr>
        <w:contextualSpacing/>
      </w:pPr>
      <w:r>
        <w:rPr>
          <w:rFonts w:cs="Times New Roman"/>
          <w:szCs w:val="24"/>
        </w:rPr>
        <w:t>Правила</w:t>
      </w:r>
      <w:r w:rsidR="00FC0313" w:rsidRPr="00973BCE">
        <w:rPr>
          <w:rFonts w:cs="Times New Roman"/>
          <w:szCs w:val="24"/>
        </w:rPr>
        <w:t xml:space="preserve"> разработаны и основаны на </w:t>
      </w:r>
      <w:r w:rsidR="00974B53">
        <w:rPr>
          <w:rFonts w:cs="Times New Roman"/>
          <w:szCs w:val="24"/>
        </w:rPr>
        <w:t>нормативных правовых акта</w:t>
      </w:r>
      <w:r w:rsidR="007247C2">
        <w:rPr>
          <w:rFonts w:cs="Times New Roman"/>
          <w:szCs w:val="24"/>
        </w:rPr>
        <w:t>х</w:t>
      </w:r>
      <w:r w:rsidR="00FC0313" w:rsidRPr="00973BCE">
        <w:rPr>
          <w:rFonts w:cs="Times New Roman"/>
          <w:szCs w:val="24"/>
        </w:rPr>
        <w:t xml:space="preserve"> Российской Федерации, Московской области и </w:t>
      </w:r>
      <w:r w:rsidR="00974B53">
        <w:rPr>
          <w:rFonts w:cs="Times New Roman"/>
          <w:szCs w:val="24"/>
        </w:rPr>
        <w:t xml:space="preserve">муниципальных правовых актах </w:t>
      </w:r>
      <w:r w:rsidR="000F24C7">
        <w:rPr>
          <w:rFonts w:cs="Times New Roman"/>
          <w:szCs w:val="24"/>
        </w:rPr>
        <w:t>Воскресенского муниципального района Московской области</w:t>
      </w:r>
      <w:r w:rsidR="00974B53">
        <w:rPr>
          <w:rFonts w:cs="Times New Roman"/>
          <w:szCs w:val="24"/>
        </w:rPr>
        <w:t xml:space="preserve">, городского поселения </w:t>
      </w:r>
      <w:r w:rsidR="00EC5478">
        <w:rPr>
          <w:rFonts w:cs="Times New Roman"/>
          <w:szCs w:val="24"/>
        </w:rPr>
        <w:t>Воскресенск Воскресенского</w:t>
      </w:r>
      <w:r w:rsidR="00974B53">
        <w:rPr>
          <w:rFonts w:cs="Times New Roman"/>
          <w:szCs w:val="24"/>
        </w:rPr>
        <w:t xml:space="preserve"> муниципального района Московской области</w:t>
      </w:r>
      <w:r w:rsidR="007247C2">
        <w:rPr>
          <w:rFonts w:cs="Times New Roman"/>
          <w:szCs w:val="24"/>
        </w:rPr>
        <w:t>,</w:t>
      </w:r>
      <w:r w:rsidR="007247C2">
        <w:t>не имеют обратной силы и применяются к отношениям, возникшим после введения их в действие.</w:t>
      </w:r>
    </w:p>
    <w:p w:rsidR="002F3C00" w:rsidRDefault="002F3C00" w:rsidP="00117112">
      <w:bookmarkStart w:id="109" w:name="_Toc432755098"/>
    </w:p>
    <w:p w:rsidR="00974B53" w:rsidRDefault="00974B53">
      <w:pPr>
        <w:spacing w:after="200" w:line="276" w:lineRule="auto"/>
        <w:ind w:firstLine="0"/>
        <w:jc w:val="left"/>
        <w:rPr>
          <w:rFonts w:eastAsia="Times New Roman" w:cs="Times New Roman"/>
          <w:b/>
          <w:bCs/>
          <w:szCs w:val="24"/>
        </w:rPr>
      </w:pPr>
      <w:r>
        <w:br w:type="page"/>
      </w:r>
    </w:p>
    <w:p w:rsidR="000F0275" w:rsidRPr="00973BCE" w:rsidRDefault="000F0275" w:rsidP="000F0275">
      <w:pPr>
        <w:pStyle w:val="3"/>
      </w:pPr>
      <w:bookmarkStart w:id="110" w:name="_Toc440968662"/>
      <w:r w:rsidRPr="00973BCE">
        <w:lastRenderedPageBreak/>
        <w:t xml:space="preserve">Часть </w:t>
      </w:r>
      <w:r w:rsidRPr="00973BCE">
        <w:rPr>
          <w:lang w:val="en-US"/>
        </w:rPr>
        <w:t>II</w:t>
      </w:r>
      <w:r w:rsidRPr="00973BCE">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bookmarkEnd w:id="109"/>
      <w:bookmarkEnd w:id="110"/>
    </w:p>
    <w:p w:rsidR="000F0275" w:rsidRPr="00973BCE" w:rsidRDefault="000F0275" w:rsidP="000F0275">
      <w:pPr>
        <w:shd w:val="clear" w:color="auto" w:fill="FFFFFF"/>
        <w:tabs>
          <w:tab w:val="left" w:pos="8334"/>
        </w:tabs>
        <w:ind w:right="-37"/>
        <w:contextualSpacing/>
        <w:rPr>
          <w:rFonts w:cs="Times New Roman"/>
          <w:b/>
          <w:bCs/>
          <w:szCs w:val="24"/>
        </w:rPr>
      </w:pPr>
    </w:p>
    <w:p w:rsidR="00973BCE" w:rsidRPr="00F762C1" w:rsidRDefault="000F0275" w:rsidP="00117112">
      <w:pPr>
        <w:pStyle w:val="3"/>
      </w:pPr>
      <w:bookmarkStart w:id="111" w:name="_Toc432755099"/>
      <w:bookmarkStart w:id="112" w:name="_Toc440968663"/>
      <w:r w:rsidRPr="00973BCE">
        <w:t xml:space="preserve">Глава </w:t>
      </w:r>
      <w:r w:rsidR="00117112">
        <w:t>7</w:t>
      </w:r>
      <w:r w:rsidRPr="00973BCE">
        <w:t xml:space="preserve">. </w:t>
      </w:r>
      <w:bookmarkEnd w:id="111"/>
      <w:r w:rsidR="00973BCE" w:rsidRPr="00F762C1">
        <w:t xml:space="preserve">Карта градостроительного зонирования части территории городского поселения </w:t>
      </w:r>
      <w:r w:rsidR="000F24C7">
        <w:t xml:space="preserve">Воскресенск </w:t>
      </w:r>
      <w:r w:rsidR="00EC5478">
        <w:t>Воскресенского муниципального</w:t>
      </w:r>
      <w:r w:rsidR="00973BCE" w:rsidRPr="00F762C1">
        <w:t xml:space="preserve"> района Московской области.</w:t>
      </w:r>
      <w:bookmarkEnd w:id="112"/>
    </w:p>
    <w:p w:rsidR="000F0275" w:rsidRPr="00973BCE" w:rsidRDefault="000F0275" w:rsidP="00974B53"/>
    <w:p w:rsidR="00973BCE" w:rsidRPr="00F762C1" w:rsidRDefault="000F0275" w:rsidP="00117112">
      <w:pPr>
        <w:pStyle w:val="3"/>
      </w:pPr>
      <w:bookmarkStart w:id="113" w:name="_Toc432755100"/>
      <w:bookmarkStart w:id="114" w:name="_Toc440968664"/>
      <w:r w:rsidRPr="00973BCE">
        <w:t xml:space="preserve">Статья </w:t>
      </w:r>
      <w:r w:rsidR="00117112">
        <w:t>28</w:t>
      </w:r>
      <w:r w:rsidRPr="00973BCE">
        <w:t xml:space="preserve">. </w:t>
      </w:r>
      <w:bookmarkEnd w:id="113"/>
      <w:r w:rsidR="00973BCE" w:rsidRPr="00F762C1">
        <w:t xml:space="preserve">Карта градостроительного зонирования части территории городского поселения </w:t>
      </w:r>
      <w:r w:rsidR="000F24C7">
        <w:t xml:space="preserve">Воскресенск </w:t>
      </w:r>
      <w:r w:rsidR="00EC5478">
        <w:t>Воскресенского муниципального</w:t>
      </w:r>
      <w:r w:rsidR="00973BCE" w:rsidRPr="00F762C1">
        <w:t xml:space="preserve"> района Московской области.</w:t>
      </w:r>
      <w:bookmarkEnd w:id="114"/>
    </w:p>
    <w:p w:rsidR="000F0275" w:rsidRPr="00973BCE" w:rsidRDefault="000F0275" w:rsidP="00974B53"/>
    <w:p w:rsidR="00785DFE" w:rsidRPr="004313A6" w:rsidRDefault="00785DFE" w:rsidP="00785DFE">
      <w:pPr>
        <w:contextualSpacing/>
        <w:rPr>
          <w:rFonts w:cs="Times New Roman"/>
          <w:szCs w:val="24"/>
        </w:rPr>
      </w:pPr>
      <w:r w:rsidRPr="004313A6">
        <w:rPr>
          <w:rFonts w:cs="Times New Roman"/>
          <w:szCs w:val="24"/>
        </w:rPr>
        <w:t>1. Карта градостроительного зонирования и карта границ зон с особыми условиями использования территорий, границ территорий объектов культурного наследия городского поселения Воскресенск Воскресенского муниципального района Московской области являются неотъемлемой частью настоящих Правил (далее – карты).</w:t>
      </w:r>
    </w:p>
    <w:p w:rsidR="00785DFE" w:rsidRPr="004313A6" w:rsidRDefault="00785DFE" w:rsidP="00785DFE">
      <w:pPr>
        <w:contextualSpacing/>
        <w:rPr>
          <w:rFonts w:cs="Times New Roman"/>
          <w:szCs w:val="24"/>
        </w:rPr>
      </w:pPr>
      <w:r w:rsidRPr="004313A6">
        <w:rPr>
          <w:rFonts w:cs="Times New Roman"/>
          <w:szCs w:val="24"/>
        </w:rPr>
        <w:t xml:space="preserve">2. На карте градостроительного зонирования городского поселения Воскресенск Воскресенского муниципального района Московской области выделены следующие основные виды территориальных зон: </w:t>
      </w:r>
    </w:p>
    <w:p w:rsidR="00785DFE" w:rsidRPr="004313A6" w:rsidRDefault="00785DFE" w:rsidP="00785DFE">
      <w:pPr>
        <w:contextualSpacing/>
        <w:rPr>
          <w:rFonts w:cs="Times New Roman"/>
          <w:szCs w:val="24"/>
        </w:rPr>
      </w:pPr>
      <w:r w:rsidRPr="004313A6">
        <w:rPr>
          <w:rFonts w:cs="Times New Roman"/>
          <w:b/>
          <w:szCs w:val="24"/>
        </w:rPr>
        <w:t xml:space="preserve">1) Ж. Жилые зоны, </w:t>
      </w:r>
      <w:r w:rsidRPr="004313A6">
        <w:rPr>
          <w:rFonts w:cs="Times New Roman"/>
          <w:szCs w:val="24"/>
        </w:rPr>
        <w:t>включающие застройку многоэтажными,среднеэтажными, блокированными и малоэтажными жилыми домами, индивидуальными жилыми домами.</w:t>
      </w:r>
    </w:p>
    <w:p w:rsidR="00785DFE" w:rsidRPr="004313A6" w:rsidRDefault="00785DFE" w:rsidP="00785DFE">
      <w:pPr>
        <w:contextualSpacing/>
        <w:rPr>
          <w:rFonts w:cs="Times New Roman"/>
          <w:szCs w:val="24"/>
        </w:rPr>
      </w:pPr>
      <w:r w:rsidRPr="004313A6">
        <w:rPr>
          <w:rFonts w:cs="Times New Roman"/>
          <w:szCs w:val="24"/>
        </w:rPr>
        <w:t>В жилых зонах также допускается размещение объектов, предназначенных для обслуживания жилой застройки, в том числе, социального и коммунально-бытового назначения, объектов здравоохранения, объектов дошкольного, начального общего и среднего (полного) образования, культовых зданий, объектов предпринимательства,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700B1A" w:rsidRDefault="00700B1A" w:rsidP="00785DFE">
      <w:pPr>
        <w:contextualSpacing/>
        <w:rPr>
          <w:rFonts w:cs="Times New Roman"/>
          <w:b/>
          <w:szCs w:val="24"/>
        </w:rPr>
      </w:pPr>
      <w:r>
        <w:rPr>
          <w:rFonts w:cs="Times New Roman"/>
          <w:b/>
          <w:szCs w:val="24"/>
        </w:rPr>
        <w:t>Ж-2.</w:t>
      </w:r>
      <w:r>
        <w:rPr>
          <w:rFonts w:cs="Times New Roman"/>
          <w:szCs w:val="24"/>
        </w:rPr>
        <w:t>Зона застройки мало</w:t>
      </w:r>
      <w:r w:rsidRPr="004313A6">
        <w:rPr>
          <w:rFonts w:cs="Times New Roman"/>
          <w:szCs w:val="24"/>
        </w:rPr>
        <w:t>этажными жилыми домами (</w:t>
      </w:r>
      <w:r>
        <w:rPr>
          <w:rFonts w:cs="Times New Roman"/>
          <w:szCs w:val="24"/>
        </w:rPr>
        <w:t>1-3</w:t>
      </w:r>
      <w:r w:rsidRPr="004313A6">
        <w:rPr>
          <w:rFonts w:cs="Times New Roman"/>
          <w:szCs w:val="24"/>
        </w:rPr>
        <w:t xml:space="preserve"> этаж</w:t>
      </w:r>
      <w:r>
        <w:rPr>
          <w:rFonts w:cs="Times New Roman"/>
          <w:szCs w:val="24"/>
        </w:rPr>
        <w:t>а</w:t>
      </w:r>
      <w:r w:rsidRPr="004313A6">
        <w:rPr>
          <w:rFonts w:cs="Times New Roman"/>
          <w:szCs w:val="24"/>
        </w:rPr>
        <w:t>),</w:t>
      </w:r>
    </w:p>
    <w:p w:rsidR="00785DFE" w:rsidRPr="004313A6" w:rsidRDefault="00785DFE" w:rsidP="00785DFE">
      <w:pPr>
        <w:contextualSpacing/>
        <w:rPr>
          <w:rFonts w:cs="Times New Roman"/>
          <w:szCs w:val="24"/>
        </w:rPr>
      </w:pPr>
      <w:r w:rsidRPr="004313A6">
        <w:rPr>
          <w:rFonts w:cs="Times New Roman"/>
          <w:b/>
          <w:szCs w:val="24"/>
        </w:rPr>
        <w:t>Ж-4.</w:t>
      </w:r>
      <w:r w:rsidRPr="004313A6">
        <w:rPr>
          <w:rFonts w:cs="Times New Roman"/>
          <w:szCs w:val="24"/>
        </w:rPr>
        <w:t xml:space="preserve"> Зона застройки многоэтажными жилыми домами (9 этажей), </w:t>
      </w:r>
    </w:p>
    <w:p w:rsidR="00785DFE" w:rsidRPr="007C146A" w:rsidRDefault="00785DFE" w:rsidP="00785DFE">
      <w:pPr>
        <w:rPr>
          <w:rFonts w:cs="Times New Roman"/>
          <w:szCs w:val="24"/>
        </w:rPr>
      </w:pPr>
      <w:r w:rsidRPr="007C146A">
        <w:rPr>
          <w:rFonts w:cs="Times New Roman"/>
          <w:b/>
          <w:szCs w:val="24"/>
        </w:rPr>
        <w:t>Ж-5</w:t>
      </w:r>
      <w:r w:rsidR="00D847FE">
        <w:rPr>
          <w:rFonts w:cs="Times New Roman"/>
          <w:b/>
          <w:szCs w:val="24"/>
        </w:rPr>
        <w:t>.</w:t>
      </w:r>
      <w:r w:rsidRPr="007C146A">
        <w:rPr>
          <w:rFonts w:cs="Times New Roman"/>
          <w:szCs w:val="24"/>
        </w:rPr>
        <w:t>Зона детских учреждений дошкольного и школьного образования.</w:t>
      </w:r>
    </w:p>
    <w:p w:rsidR="00785DFE" w:rsidRPr="004313A6" w:rsidRDefault="00785DFE" w:rsidP="00785DFE">
      <w:pPr>
        <w:contextualSpacing/>
        <w:rPr>
          <w:rFonts w:cs="Times New Roman"/>
          <w:szCs w:val="24"/>
        </w:rPr>
      </w:pPr>
      <w:r w:rsidRPr="004313A6">
        <w:rPr>
          <w:rFonts w:cs="Times New Roman"/>
          <w:b/>
          <w:szCs w:val="24"/>
        </w:rPr>
        <w:t>2) О. Общественно-деловые зоны</w:t>
      </w:r>
      <w:r w:rsidRPr="004313A6">
        <w:rPr>
          <w:rFonts w:cs="Times New Roman"/>
          <w:szCs w:val="24"/>
        </w:rPr>
        <w:t xml:space="preserve">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85DFE" w:rsidRPr="00EC5478" w:rsidRDefault="00785DFE" w:rsidP="00785DFE">
      <w:pPr>
        <w:autoSpaceDE w:val="0"/>
        <w:autoSpaceDN w:val="0"/>
        <w:adjustRightInd w:val="0"/>
        <w:contextualSpacing/>
        <w:rPr>
          <w:rFonts w:cs="Times New Roman"/>
          <w:szCs w:val="24"/>
        </w:rPr>
      </w:pPr>
      <w:r w:rsidRPr="004313A6">
        <w:rPr>
          <w:rFonts w:cs="Times New Roman"/>
          <w:b/>
          <w:szCs w:val="24"/>
        </w:rPr>
        <w:t>О-1</w:t>
      </w:r>
      <w:r w:rsidR="00D847FE">
        <w:rPr>
          <w:rFonts w:cs="Times New Roman"/>
          <w:b/>
          <w:szCs w:val="24"/>
        </w:rPr>
        <w:t>.</w:t>
      </w:r>
      <w:r w:rsidRPr="004313A6">
        <w:rPr>
          <w:rFonts w:cs="Times New Roman"/>
          <w:szCs w:val="24"/>
        </w:rPr>
        <w:t xml:space="preserve"> Зоны делового, общественного и коммерческого назначения.</w:t>
      </w:r>
    </w:p>
    <w:p w:rsidR="00785DFE" w:rsidRPr="004313A6" w:rsidRDefault="00785DFE" w:rsidP="00974B53">
      <w:r w:rsidRPr="004313A6">
        <w:rPr>
          <w:b/>
        </w:rPr>
        <w:t xml:space="preserve">3) </w:t>
      </w:r>
      <w:r w:rsidR="00700B1A">
        <w:rPr>
          <w:b/>
        </w:rPr>
        <w:t>Р</w:t>
      </w:r>
      <w:r w:rsidRPr="004313A6">
        <w:rPr>
          <w:b/>
        </w:rPr>
        <w:t xml:space="preserve">. Зоны </w:t>
      </w:r>
      <w:r w:rsidR="00700B1A">
        <w:rPr>
          <w:b/>
        </w:rPr>
        <w:t>рекреационного назначения</w:t>
      </w:r>
      <w:r w:rsidRPr="004313A6">
        <w:t xml:space="preserve">предназначены </w:t>
      </w:r>
      <w:r w:rsidRPr="004313A6">
        <w:rPr>
          <w:iCs/>
        </w:rPr>
        <w:t xml:space="preserve">для </w:t>
      </w:r>
      <w:r w:rsidRPr="004313A6">
        <w:t>размещения объектов транспортной инфраструктуры, в том числе размещение различного рода путей сообщения и сооружений, используемых для перевозки людей или грузов либо передачи веществ.</w:t>
      </w:r>
    </w:p>
    <w:p w:rsidR="00700B1A" w:rsidRDefault="00700B1A" w:rsidP="00700B1A">
      <w:pPr>
        <w:pStyle w:val="Iauiue"/>
        <w:suppressAutoHyphens w:val="0"/>
        <w:ind w:firstLine="709"/>
        <w:jc w:val="both"/>
        <w:rPr>
          <w:b/>
          <w:sz w:val="24"/>
          <w:szCs w:val="24"/>
          <w:u w:val="single"/>
        </w:rPr>
      </w:pPr>
      <w:r w:rsidRPr="00700B1A">
        <w:rPr>
          <w:b/>
          <w:sz w:val="24"/>
          <w:szCs w:val="24"/>
        </w:rPr>
        <w:t>Р-2.</w:t>
      </w:r>
      <w:r>
        <w:rPr>
          <w:sz w:val="24"/>
          <w:szCs w:val="24"/>
        </w:rPr>
        <w:t>З</w:t>
      </w:r>
      <w:r w:rsidRPr="00700B1A">
        <w:rPr>
          <w:sz w:val="24"/>
          <w:szCs w:val="24"/>
        </w:rPr>
        <w:t>она объектов спорта, туризма и санаторно-курортного лечения</w:t>
      </w:r>
      <w:r>
        <w:rPr>
          <w:sz w:val="24"/>
          <w:szCs w:val="24"/>
        </w:rPr>
        <w:t>.</w:t>
      </w:r>
    </w:p>
    <w:p w:rsidR="00785DFE" w:rsidRPr="004313A6" w:rsidRDefault="00785DFE" w:rsidP="00974B53">
      <w:r w:rsidRPr="004313A6">
        <w:t xml:space="preserve">3. На картеграниц зон с особыми условиями использования территорий, границ территорий объектов культурного наследия городского поселения Воскресенск Воскресенского муниципального района Московской области отображены границы санитарно-защитных зон. </w:t>
      </w:r>
    </w:p>
    <w:p w:rsidR="00785DFE" w:rsidRPr="004313A6" w:rsidRDefault="00D847FE" w:rsidP="00785DFE">
      <w:pPr>
        <w:contextualSpacing/>
        <w:rPr>
          <w:rFonts w:cs="Times New Roman"/>
          <w:b/>
          <w:szCs w:val="24"/>
        </w:rPr>
      </w:pPr>
      <w:r>
        <w:rPr>
          <w:rFonts w:cs="Times New Roman"/>
          <w:szCs w:val="24"/>
        </w:rPr>
        <w:t>4. Н</w:t>
      </w:r>
      <w:r w:rsidR="00785DFE" w:rsidRPr="004313A6">
        <w:rPr>
          <w:rFonts w:cs="Times New Roman"/>
          <w:szCs w:val="24"/>
        </w:rPr>
        <w:t>а картах выделен</w:t>
      </w:r>
      <w:r w:rsidR="00785DFE">
        <w:rPr>
          <w:rFonts w:cs="Times New Roman"/>
          <w:szCs w:val="24"/>
        </w:rPr>
        <w:t>а</w:t>
      </w:r>
      <w:r w:rsidR="00785DFE" w:rsidRPr="004313A6">
        <w:rPr>
          <w:rFonts w:cs="Times New Roman"/>
          <w:szCs w:val="24"/>
        </w:rPr>
        <w:t>улично-дорожная сеть.</w:t>
      </w:r>
    </w:p>
    <w:p w:rsidR="000F0275" w:rsidRPr="00973BCE" w:rsidRDefault="000F0275" w:rsidP="000F0275">
      <w:pPr>
        <w:contextualSpacing/>
        <w:rPr>
          <w:rFonts w:cs="Times New Roman"/>
          <w:szCs w:val="24"/>
        </w:rPr>
      </w:pPr>
    </w:p>
    <w:p w:rsidR="000F0275" w:rsidRPr="00973BCE" w:rsidRDefault="000F0275" w:rsidP="000F0275">
      <w:pPr>
        <w:pStyle w:val="3"/>
      </w:pPr>
      <w:bookmarkStart w:id="115" w:name="_Toc432755101"/>
      <w:bookmarkStart w:id="116" w:name="_Toc440968665"/>
      <w:r w:rsidRPr="00973BCE">
        <w:t xml:space="preserve">Статья </w:t>
      </w:r>
      <w:r w:rsidR="00117112">
        <w:t>29</w:t>
      </w:r>
      <w:r w:rsidRPr="00973BCE">
        <w:t>.Порядок установления территориальных зон</w:t>
      </w:r>
      <w:bookmarkEnd w:id="115"/>
      <w:bookmarkEnd w:id="116"/>
    </w:p>
    <w:p w:rsidR="000F0275" w:rsidRPr="00973BCE" w:rsidRDefault="000F0275" w:rsidP="00974B53"/>
    <w:p w:rsidR="00973BCE" w:rsidRPr="00F762C1" w:rsidRDefault="00973BCE" w:rsidP="00973BCE">
      <w:pPr>
        <w:tabs>
          <w:tab w:val="left" w:pos="0"/>
        </w:tabs>
        <w:suppressAutoHyphens/>
        <w:autoSpaceDE w:val="0"/>
        <w:autoSpaceDN w:val="0"/>
        <w:adjustRightInd w:val="0"/>
        <w:contextualSpacing/>
        <w:rPr>
          <w:rFonts w:cs="Times New Roman"/>
          <w:szCs w:val="24"/>
        </w:rPr>
      </w:pPr>
      <w:bookmarkStart w:id="117" w:name="_Toc432755102"/>
      <w:r w:rsidRPr="00F762C1">
        <w:rPr>
          <w:rFonts w:cs="Times New Roman"/>
          <w:szCs w:val="24"/>
        </w:rPr>
        <w:t>1. Границы территориальных зон установлены с учетом: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функциональных зон и параметров их планируемого развития, определенных Генеральным планом;</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lastRenderedPageBreak/>
        <w:t>- определенных Градостроительным кодексом Российской Федерации территориальных зон;</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xml:space="preserve">- сложившейся планировки территории городскогопоселения </w:t>
      </w:r>
      <w:r w:rsidR="000F24C7">
        <w:rPr>
          <w:rFonts w:cs="Times New Roman"/>
          <w:szCs w:val="24"/>
        </w:rPr>
        <w:t xml:space="preserve">Воскресенск </w:t>
      </w:r>
      <w:r w:rsidR="00EC5478">
        <w:rPr>
          <w:rFonts w:cs="Times New Roman"/>
          <w:szCs w:val="24"/>
        </w:rPr>
        <w:t>Воскресенского муниципального</w:t>
      </w:r>
      <w:r w:rsidRPr="00F762C1">
        <w:rPr>
          <w:rFonts w:cs="Times New Roman"/>
          <w:szCs w:val="24"/>
        </w:rPr>
        <w:t xml:space="preserve"> района Московской областии существующего землепользования;</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 предотвращения возможности причинения вреда объектам капитального строительства, расположенным на смежных земельных участках.</w:t>
      </w:r>
    </w:p>
    <w:p w:rsidR="00973BCE" w:rsidRPr="00F762C1" w:rsidRDefault="00973BCE" w:rsidP="00973BCE">
      <w:pPr>
        <w:contextualSpacing/>
        <w:rPr>
          <w:rFonts w:cs="Times New Roman"/>
          <w:szCs w:val="24"/>
        </w:rPr>
      </w:pPr>
      <w:r w:rsidRPr="00F762C1">
        <w:rPr>
          <w:rFonts w:cs="Times New Roman"/>
          <w:szCs w:val="24"/>
        </w:rPr>
        <w:t xml:space="preserve">2.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973BCE" w:rsidRPr="00F762C1" w:rsidRDefault="00973BCE" w:rsidP="00973BCE">
      <w:pPr>
        <w:contextualSpacing/>
        <w:rPr>
          <w:rFonts w:cs="Times New Roman"/>
          <w:szCs w:val="24"/>
        </w:rPr>
      </w:pPr>
      <w:r w:rsidRPr="00F762C1">
        <w:rPr>
          <w:rFonts w:cs="Times New Roman"/>
          <w:szCs w:val="24"/>
        </w:rPr>
        <w:t xml:space="preserve">3. Границы территориальных зон на карте градостроительного зонированиягородского поселения </w:t>
      </w:r>
      <w:r w:rsidR="000F24C7">
        <w:rPr>
          <w:rFonts w:cs="Times New Roman"/>
          <w:szCs w:val="24"/>
        </w:rPr>
        <w:t xml:space="preserve">Воскресенск </w:t>
      </w:r>
      <w:r w:rsidR="003636C4">
        <w:rPr>
          <w:rFonts w:cs="Times New Roman"/>
          <w:szCs w:val="24"/>
        </w:rPr>
        <w:t xml:space="preserve">Воскресенского </w:t>
      </w:r>
      <w:r w:rsidRPr="00F762C1">
        <w:rPr>
          <w:rFonts w:cs="Times New Roman"/>
          <w:szCs w:val="24"/>
        </w:rPr>
        <w:t>муниципального района Московской области определены по:</w:t>
      </w:r>
    </w:p>
    <w:p w:rsidR="00973BCE" w:rsidRPr="00F762C1" w:rsidRDefault="00973BCE" w:rsidP="00973BCE">
      <w:pPr>
        <w:contextualSpacing/>
        <w:rPr>
          <w:rFonts w:cs="Times New Roman"/>
          <w:szCs w:val="24"/>
        </w:rPr>
      </w:pPr>
      <w:r w:rsidRPr="00F762C1">
        <w:rPr>
          <w:rFonts w:cs="Times New Roman"/>
          <w:szCs w:val="24"/>
        </w:rPr>
        <w:t>- осевым линиям магистралей, улиц, проездов, разделяющим транспортные потоки противоположных направлений;</w:t>
      </w:r>
    </w:p>
    <w:p w:rsidR="00973BCE" w:rsidRPr="00F762C1" w:rsidRDefault="00973BCE" w:rsidP="00973BCE">
      <w:pPr>
        <w:contextualSpacing/>
        <w:rPr>
          <w:rFonts w:cs="Times New Roman"/>
          <w:szCs w:val="24"/>
        </w:rPr>
      </w:pPr>
      <w:r w:rsidRPr="00F762C1">
        <w:rPr>
          <w:rFonts w:cs="Times New Roman"/>
          <w:szCs w:val="24"/>
        </w:rPr>
        <w:t>- красным линиям;</w:t>
      </w:r>
    </w:p>
    <w:p w:rsidR="00973BCE" w:rsidRPr="00F762C1" w:rsidRDefault="00973BCE" w:rsidP="00973BCE">
      <w:pPr>
        <w:contextualSpacing/>
        <w:rPr>
          <w:rFonts w:cs="Times New Roman"/>
          <w:szCs w:val="24"/>
        </w:rPr>
      </w:pPr>
      <w:r w:rsidRPr="00F762C1">
        <w:rPr>
          <w:rFonts w:cs="Times New Roman"/>
          <w:szCs w:val="24"/>
        </w:rPr>
        <w:t>- границам земельных участков;</w:t>
      </w:r>
    </w:p>
    <w:p w:rsidR="00973BCE" w:rsidRPr="00F762C1" w:rsidRDefault="00973BCE" w:rsidP="00973BCE">
      <w:pPr>
        <w:contextualSpacing/>
        <w:rPr>
          <w:rFonts w:cs="Times New Roman"/>
          <w:szCs w:val="24"/>
        </w:rPr>
      </w:pPr>
      <w:r w:rsidRPr="00F762C1">
        <w:rPr>
          <w:rFonts w:cs="Times New Roman"/>
          <w:szCs w:val="24"/>
        </w:rPr>
        <w:t>- границам или осям полос отвода для коммуникаций;</w:t>
      </w:r>
    </w:p>
    <w:p w:rsidR="00973BCE" w:rsidRPr="00F762C1" w:rsidRDefault="00973BCE" w:rsidP="00973BCE">
      <w:pPr>
        <w:contextualSpacing/>
        <w:rPr>
          <w:rFonts w:cs="Times New Roman"/>
          <w:szCs w:val="24"/>
        </w:rPr>
      </w:pPr>
      <w:r w:rsidRPr="00F762C1">
        <w:rPr>
          <w:rFonts w:cs="Times New Roman"/>
          <w:szCs w:val="24"/>
        </w:rPr>
        <w:t>- административным границам городскогопоселения</w:t>
      </w:r>
      <w:r w:rsidR="006A3BC1">
        <w:rPr>
          <w:rFonts w:cs="Times New Roman"/>
          <w:szCs w:val="24"/>
        </w:rPr>
        <w:t>Воскресенск</w:t>
      </w:r>
      <w:r w:rsidRPr="00F762C1">
        <w:rPr>
          <w:rFonts w:cs="Times New Roman"/>
          <w:szCs w:val="24"/>
        </w:rPr>
        <w:t>;</w:t>
      </w:r>
    </w:p>
    <w:p w:rsidR="00973BCE" w:rsidRPr="00F762C1" w:rsidRDefault="00973BCE" w:rsidP="00973BCE">
      <w:pPr>
        <w:contextualSpacing/>
        <w:rPr>
          <w:rFonts w:cs="Times New Roman"/>
          <w:szCs w:val="24"/>
        </w:rPr>
      </w:pPr>
      <w:r w:rsidRPr="00F762C1">
        <w:rPr>
          <w:rFonts w:cs="Times New Roman"/>
          <w:szCs w:val="24"/>
        </w:rPr>
        <w:t>- естественным границам природных объектов;</w:t>
      </w:r>
    </w:p>
    <w:p w:rsidR="00973BCE" w:rsidRPr="00F762C1" w:rsidRDefault="00973BCE" w:rsidP="00973BCE">
      <w:pPr>
        <w:contextualSpacing/>
        <w:rPr>
          <w:rFonts w:cs="Times New Roman"/>
          <w:szCs w:val="24"/>
        </w:rPr>
      </w:pPr>
      <w:r w:rsidRPr="00F762C1">
        <w:rPr>
          <w:rFonts w:cs="Times New Roman"/>
          <w:szCs w:val="24"/>
        </w:rPr>
        <w:t>- границам территорий объектов культурного наследия;</w:t>
      </w:r>
    </w:p>
    <w:p w:rsidR="00973BCE" w:rsidRPr="00F762C1" w:rsidRDefault="00973BCE" w:rsidP="00973BCE">
      <w:pPr>
        <w:contextualSpacing/>
        <w:rPr>
          <w:rFonts w:cs="Times New Roman"/>
          <w:szCs w:val="24"/>
        </w:rPr>
      </w:pPr>
      <w:r w:rsidRPr="00F762C1">
        <w:rPr>
          <w:rFonts w:cs="Times New Roman"/>
          <w:szCs w:val="24"/>
        </w:rPr>
        <w:t>- иным границам.</w:t>
      </w:r>
    </w:p>
    <w:p w:rsidR="00973BCE" w:rsidRPr="00F762C1" w:rsidRDefault="00973BCE" w:rsidP="00973BCE">
      <w:pPr>
        <w:contextualSpacing/>
        <w:rPr>
          <w:rFonts w:cs="Times New Roman"/>
          <w:szCs w:val="24"/>
        </w:rPr>
      </w:pPr>
      <w:r w:rsidRPr="00F762C1">
        <w:rPr>
          <w:rFonts w:cs="Times New Roman"/>
          <w:szCs w:val="24"/>
        </w:rP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73BCE" w:rsidRPr="00F762C1" w:rsidRDefault="00973BCE" w:rsidP="00973BCE">
      <w:pPr>
        <w:contextualSpacing/>
        <w:rPr>
          <w:rFonts w:cs="Times New Roman"/>
          <w:szCs w:val="24"/>
        </w:rPr>
      </w:pPr>
      <w:r w:rsidRPr="00F762C1">
        <w:rPr>
          <w:rFonts w:cs="Times New Roman"/>
          <w:szCs w:val="24"/>
        </w:rPr>
        <w:t xml:space="preserve">5. В соответствии с Постановлением Правительства РФ от 20 августа </w:t>
      </w:r>
      <w:smartTag w:uri="urn:schemas-microsoft-com:office:smarttags" w:element="metricconverter">
        <w:smartTagPr>
          <w:attr w:name="ProductID" w:val="2009 г"/>
        </w:smartTagPr>
        <w:r w:rsidRPr="00F762C1">
          <w:rPr>
            <w:rFonts w:cs="Times New Roman"/>
            <w:szCs w:val="24"/>
          </w:rPr>
          <w:t>2009 г</w:t>
        </w:r>
      </w:smartTag>
      <w:r w:rsidRPr="00F762C1">
        <w:rPr>
          <w:rFonts w:cs="Times New Roman"/>
          <w:szCs w:val="24"/>
        </w:rPr>
        <w:t>. № 688 "Об утверждении Правил установления на местности границ объектов землеустройства" характерные точки границ территориальных зон, зон с особыми условиями использования территорий межевыми знаками не закрепляются, а обозначаются на местности опознавательными (информационными) и иными предупреждающими знаками в случае, если это предусмотрено законодательством Российской Федерации.</w:t>
      </w:r>
    </w:p>
    <w:p w:rsidR="00973BCE" w:rsidRDefault="00973BCE" w:rsidP="00974B53"/>
    <w:p w:rsidR="000F0275" w:rsidRPr="00973BCE" w:rsidRDefault="000F0275" w:rsidP="000F0275">
      <w:pPr>
        <w:pStyle w:val="3"/>
      </w:pPr>
      <w:bookmarkStart w:id="118" w:name="_Toc440968666"/>
      <w:r w:rsidRPr="00973BCE">
        <w:t xml:space="preserve">Глава </w:t>
      </w:r>
      <w:r w:rsidR="00117112">
        <w:t>8</w:t>
      </w:r>
      <w:r w:rsidRPr="00973BCE">
        <w:t>. Карты зон с особыми условиями использования территорий</w:t>
      </w:r>
      <w:bookmarkEnd w:id="117"/>
      <w:bookmarkEnd w:id="118"/>
    </w:p>
    <w:p w:rsidR="000F0275" w:rsidRPr="00973BCE" w:rsidRDefault="000F0275" w:rsidP="00974B53"/>
    <w:p w:rsidR="000F0275" w:rsidRPr="00973BCE" w:rsidRDefault="000F0275" w:rsidP="000F0275">
      <w:pPr>
        <w:pStyle w:val="3"/>
      </w:pPr>
      <w:bookmarkStart w:id="119" w:name="_Toc432755103"/>
      <w:bookmarkStart w:id="120" w:name="_Toc440968667"/>
      <w:r w:rsidRPr="00973BCE">
        <w:t xml:space="preserve">Статья </w:t>
      </w:r>
      <w:r w:rsidR="00117112">
        <w:t>30</w:t>
      </w:r>
      <w:r w:rsidRPr="00973BCE">
        <w:t>. Осуществление землепользования и застройки в зонах с особыми условиями использования территории поселения</w:t>
      </w:r>
      <w:bookmarkEnd w:id="119"/>
      <w:bookmarkEnd w:id="120"/>
    </w:p>
    <w:p w:rsidR="000F0275" w:rsidRPr="00973BCE" w:rsidRDefault="000F0275" w:rsidP="000F0275"/>
    <w:p w:rsidR="00973BCE" w:rsidRPr="00F762C1" w:rsidRDefault="00973BCE" w:rsidP="00973BCE">
      <w:pPr>
        <w:contextualSpacing/>
        <w:rPr>
          <w:rFonts w:cs="Times New Roman"/>
          <w:szCs w:val="24"/>
        </w:rPr>
      </w:pPr>
      <w:r w:rsidRPr="00F762C1">
        <w:rPr>
          <w:rFonts w:cs="Times New Roman"/>
          <w:szCs w:val="24"/>
        </w:rPr>
        <w:t>1. Землепользование и застройка в зонах с особыми условиями использования территории поселения осуществляются:</w:t>
      </w:r>
    </w:p>
    <w:p w:rsidR="00973BCE" w:rsidRPr="00F762C1" w:rsidRDefault="00973BCE" w:rsidP="00973BCE">
      <w:pPr>
        <w:contextualSpacing/>
        <w:rPr>
          <w:rFonts w:cs="Times New Roman"/>
          <w:szCs w:val="24"/>
        </w:rPr>
      </w:pPr>
      <w:r w:rsidRPr="00F762C1">
        <w:rPr>
          <w:rFonts w:cs="Times New Roman"/>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973BCE" w:rsidRPr="00F762C1" w:rsidRDefault="00973BCE" w:rsidP="00973BCE">
      <w:pPr>
        <w:contextualSpacing/>
        <w:rPr>
          <w:rFonts w:cs="Times New Roman"/>
          <w:szCs w:val="24"/>
        </w:rPr>
      </w:pPr>
      <w:r w:rsidRPr="00F762C1">
        <w:rPr>
          <w:rFonts w:cs="Times New Roman"/>
          <w:szCs w:val="24"/>
        </w:rPr>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1" w:name="_Toc432755104"/>
      <w:bookmarkStart w:id="122" w:name="_Toc440968668"/>
      <w:r w:rsidRPr="00973BCE">
        <w:t xml:space="preserve">Статья </w:t>
      </w:r>
      <w:r w:rsidR="00117112">
        <w:t>31</w:t>
      </w:r>
      <w:r w:rsidR="00236B9A">
        <w:t>.</w:t>
      </w:r>
      <w:r w:rsidRPr="00973BCE">
        <w:t xml:space="preserve"> Охранные зоны</w:t>
      </w:r>
      <w:bookmarkEnd w:id="121"/>
      <w:bookmarkEnd w:id="122"/>
    </w:p>
    <w:p w:rsidR="00974B53" w:rsidRDefault="00974B53"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1. В целях обеспечения нормальных условий эксплуатации объектов инженерной, транспортной и иной инфраструктуры, а такжеисключения возможности их повреждения устанавливаются охранные зоны таких объектов.</w:t>
      </w:r>
    </w:p>
    <w:p w:rsidR="00973BCE" w:rsidRPr="00F762C1" w:rsidRDefault="00973BCE" w:rsidP="00973BCE">
      <w:pPr>
        <w:contextualSpacing/>
        <w:rPr>
          <w:rFonts w:cs="Times New Roman"/>
          <w:szCs w:val="24"/>
        </w:rPr>
      </w:pPr>
      <w:r w:rsidRPr="00F762C1">
        <w:rPr>
          <w:rFonts w:cs="Times New Roman"/>
          <w:szCs w:val="24"/>
        </w:rPr>
        <w:t xml:space="preserve">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w:t>
      </w:r>
      <w:r w:rsidRPr="00F762C1">
        <w:rPr>
          <w:rFonts w:cs="Times New Roman"/>
          <w:szCs w:val="24"/>
        </w:rPr>
        <w:lastRenderedPageBreak/>
        <w:t xml:space="preserve">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определяетсяПостановлением Правительства РФ от 24 февраля </w:t>
      </w:r>
      <w:smartTag w:uri="urn:schemas-microsoft-com:office:smarttags" w:element="metricconverter">
        <w:smartTagPr>
          <w:attr w:name="ProductID" w:val="2009 г"/>
        </w:smartTagPr>
        <w:r w:rsidRPr="00F762C1">
          <w:rPr>
            <w:rFonts w:cs="Times New Roman"/>
            <w:szCs w:val="24"/>
          </w:rPr>
          <w:t>2009 г</w:t>
        </w:r>
      </w:smartTag>
      <w:r w:rsidRPr="00F762C1">
        <w:rPr>
          <w:rFonts w:cs="Times New Roman"/>
          <w:szCs w:val="24"/>
        </w:rPr>
        <w:t xml:space="preserve">. № 160 </w:t>
      </w:r>
      <w:r w:rsidR="00D847FE">
        <w:rPr>
          <w:rFonts w:cs="Times New Roman"/>
          <w:szCs w:val="24"/>
        </w:rPr>
        <w:t>«</w:t>
      </w:r>
      <w:r w:rsidRPr="00F762C1">
        <w:rPr>
          <w:rFonts w:cs="Times New Roman"/>
          <w:szCs w:val="24"/>
        </w:rPr>
        <w:t>О порядке установления охранных зон объектов электросетевого хозяйства и особых условий использования земельных участков, рас</w:t>
      </w:r>
      <w:r w:rsidR="00D847FE">
        <w:rPr>
          <w:rFonts w:cs="Times New Roman"/>
          <w:szCs w:val="24"/>
        </w:rPr>
        <w:t>положенных в границах таких зон»</w:t>
      </w:r>
      <w:r w:rsidRPr="00F762C1">
        <w:rPr>
          <w:rFonts w:cs="Times New Roman"/>
          <w:szCs w:val="24"/>
        </w:rPr>
        <w:t>.</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Охранные зоны устанавливаются для всех объектов электросетевого хозяйства исходя из требований к границам установления охранных зон.Охранные зоны устанавливаются:</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973BCE" w:rsidRPr="00F762C1" w:rsidRDefault="00973BCE" w:rsidP="00117112"/>
    <w:tbl>
      <w:tblPr>
        <w:tblW w:w="0" w:type="auto"/>
        <w:tblInd w:w="62" w:type="dxa"/>
        <w:tblLayout w:type="fixed"/>
        <w:tblCellMar>
          <w:top w:w="75" w:type="dxa"/>
          <w:left w:w="0" w:type="dxa"/>
          <w:bottom w:w="75" w:type="dxa"/>
          <w:right w:w="0" w:type="dxa"/>
        </w:tblCellMar>
        <w:tblLook w:val="04A0"/>
      </w:tblPr>
      <w:tblGrid>
        <w:gridCol w:w="4402"/>
        <w:gridCol w:w="4954"/>
      </w:tblGrid>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Проектный номинальный класс напряжения, кВ</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Расстояние, м</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973BCE" w:rsidRPr="00F762C1" w:rsidTr="00D52341">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10(5 - для линий с самонесущими или изолированными проводами, размещенных в границах населенных пунктов)</w:t>
            </w:r>
          </w:p>
        </w:tc>
      </w:tr>
      <w:tr w:rsidR="00973BCE" w:rsidRPr="00F762C1" w:rsidTr="00D52341">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tabs>
                <w:tab w:val="left" w:pos="945"/>
                <w:tab w:val="center" w:pos="2415"/>
              </w:tabs>
              <w:autoSpaceDE w:val="0"/>
              <w:autoSpaceDN w:val="0"/>
              <w:adjustRightInd w:val="0"/>
              <w:ind w:firstLine="0"/>
              <w:contextualSpacing/>
              <w:jc w:val="center"/>
              <w:rPr>
                <w:rFonts w:cs="Times New Roman"/>
                <w:szCs w:val="24"/>
              </w:rPr>
            </w:pPr>
            <w:r w:rsidRPr="00F762C1">
              <w:rPr>
                <w:rFonts w:cs="Times New Roman"/>
                <w:szCs w:val="24"/>
              </w:rPr>
              <w:t>15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150, 220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25</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300, 500, +/-400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30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750,+/-750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40</w:t>
            </w:r>
          </w:p>
        </w:tc>
      </w:tr>
      <w:tr w:rsidR="00973BCE" w:rsidRPr="00F762C1" w:rsidTr="00D5234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1150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973BCE" w:rsidRPr="00F762C1" w:rsidRDefault="00973BCE" w:rsidP="00974B53">
            <w:pPr>
              <w:autoSpaceDE w:val="0"/>
              <w:autoSpaceDN w:val="0"/>
              <w:adjustRightInd w:val="0"/>
              <w:ind w:firstLine="0"/>
              <w:contextualSpacing/>
              <w:jc w:val="center"/>
              <w:rPr>
                <w:rFonts w:cs="Times New Roman"/>
                <w:szCs w:val="24"/>
              </w:rPr>
            </w:pPr>
            <w:r w:rsidRPr="00F762C1">
              <w:rPr>
                <w:rFonts w:cs="Times New Roman"/>
                <w:szCs w:val="24"/>
              </w:rPr>
              <w:t>55</w:t>
            </w:r>
          </w:p>
        </w:tc>
      </w:tr>
    </w:tbl>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973BCE" w:rsidRPr="00F762C1" w:rsidRDefault="00973BCE" w:rsidP="00973BCE">
      <w:pPr>
        <w:autoSpaceDE w:val="0"/>
        <w:autoSpaceDN w:val="0"/>
        <w:adjustRightInd w:val="0"/>
        <w:ind w:firstLine="540"/>
        <w:contextualSpacing/>
        <w:rPr>
          <w:rFonts w:cs="Times New Roman"/>
          <w:szCs w:val="24"/>
        </w:rPr>
      </w:pPr>
      <w:r w:rsidRPr="00F762C1">
        <w:rPr>
          <w:rFonts w:cs="Times New Roman"/>
          <w:szCs w:val="24"/>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w:t>
      </w:r>
      <w:r w:rsidRPr="00F762C1">
        <w:rPr>
          <w:rFonts w:cs="Times New Roman"/>
          <w:szCs w:val="24"/>
        </w:rPr>
        <w:lastRenderedPageBreak/>
        <w:t>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973BCE" w:rsidRPr="00973BCE" w:rsidRDefault="00973BCE" w:rsidP="00973BCE">
      <w:pPr>
        <w:autoSpaceDE w:val="0"/>
        <w:autoSpaceDN w:val="0"/>
        <w:adjustRightInd w:val="0"/>
        <w:ind w:firstLine="540"/>
        <w:contextualSpacing/>
        <w:rPr>
          <w:rFonts w:cs="Times New Roman"/>
          <w:szCs w:val="24"/>
        </w:rPr>
      </w:pPr>
      <w:r w:rsidRPr="00F762C1">
        <w:rPr>
          <w:rFonts w:cs="Times New Roman"/>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973BCE">
        <w:rPr>
          <w:rFonts w:cs="Times New Roman"/>
          <w:szCs w:val="24"/>
        </w:rPr>
        <w:t xml:space="preserve">отстоящими от всех сторон ограждения подстанции по периметру на расстоянии, указанном в </w:t>
      </w:r>
      <w:hyperlink r:id="rId21" w:history="1">
        <w:r w:rsidRPr="00973BCE">
          <w:rPr>
            <w:rStyle w:val="a5"/>
            <w:rFonts w:cs="Times New Roman"/>
            <w:color w:val="auto"/>
            <w:szCs w:val="24"/>
            <w:u w:val="none"/>
          </w:rPr>
          <w:t>подпункте "а"</w:t>
        </w:r>
      </w:hyperlink>
      <w:r w:rsidRPr="00973BCE">
        <w:rPr>
          <w:rFonts w:cs="Times New Roman"/>
          <w:szCs w:val="24"/>
        </w:rPr>
        <w:t>, применительно к высшему классу напряжения подстанции.</w:t>
      </w:r>
    </w:p>
    <w:p w:rsidR="00973BCE" w:rsidRPr="00973BCE" w:rsidRDefault="00973BCE" w:rsidP="00973BCE">
      <w:pPr>
        <w:contextualSpacing/>
        <w:rPr>
          <w:rFonts w:cs="Times New Roman"/>
          <w:szCs w:val="24"/>
        </w:rPr>
      </w:pPr>
      <w:r w:rsidRPr="00973BCE">
        <w:rPr>
          <w:rFonts w:cs="Times New Roman"/>
          <w:szCs w:val="24"/>
        </w:rPr>
        <w:t>3. Для обеспечения безопасного и безаварийного функционирования, безопасной эксплуатации магистральных трубопроводов устанавливаются размеры и границы охранных зон магистральных трубопроводов.</w:t>
      </w:r>
    </w:p>
    <w:p w:rsidR="00973BCE" w:rsidRPr="00973BCE" w:rsidRDefault="00973BCE" w:rsidP="00973BCE">
      <w:pPr>
        <w:pStyle w:val="ConsPlusNormal"/>
        <w:ind w:firstLine="709"/>
        <w:contextualSpacing/>
        <w:jc w:val="both"/>
      </w:pPr>
      <w:r w:rsidRPr="00973BCE">
        <w:t>В силу требований статьи 28 Федерального закона от 31.03.1999 № 69-ФЗ "О газоснабжении в Российской Федерации", статьи 90 Земельного кодекса РФ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Для исключения возможности повреждения трубопроводов (при любом виде их прокладки) устанавливаются охранные зоны: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xml:space="preserve">- вдоль трасс трубопроводов, транспортирующих нефть, природный газ, нефтепродукты, нефтяной и искусственный углеводородные газы, </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 виде участка земли, ограниченного условными линиями, проходящими в 25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973BCE" w:rsidRPr="00973BCE" w:rsidRDefault="00973BCE" w:rsidP="00973BCE">
      <w:pPr>
        <w:autoSpaceDE w:val="0"/>
        <w:autoSpaceDN w:val="0"/>
        <w:adjustRightInd w:val="0"/>
        <w:contextualSpacing/>
        <w:rPr>
          <w:rFonts w:cs="Times New Roman"/>
          <w:szCs w:val="24"/>
        </w:rPr>
      </w:pPr>
      <w:r w:rsidRPr="00973BCE">
        <w:rPr>
          <w:rFonts w:cs="Times New Roman"/>
          <w:szCs w:val="24"/>
        </w:rPr>
        <w:t>Земляные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973BCE" w:rsidRPr="00973BCE" w:rsidRDefault="00973BCE" w:rsidP="00973BCE">
      <w:pPr>
        <w:pStyle w:val="ConsPlusNormal"/>
        <w:ind w:firstLine="709"/>
        <w:contextualSpacing/>
        <w:jc w:val="both"/>
      </w:pPr>
      <w:r w:rsidRPr="00973BCE">
        <w:t>4. Согласно пункту 2 статьи 10 Федерального законаот 07.07.2003 № 126-ФЗ "О связи"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порядок изъятия этих земельных участков устанавливаются земельным законодательством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973BCE" w:rsidRPr="00F762C1" w:rsidRDefault="00973BCE" w:rsidP="00973BCE">
      <w:pPr>
        <w:pStyle w:val="ConsPlusNormal"/>
        <w:ind w:firstLine="709"/>
        <w:contextualSpacing/>
        <w:jc w:val="both"/>
      </w:pPr>
      <w:r w:rsidRPr="00973BCE">
        <w:t>5. Охранные коридоры автомобильных дорог устанавливаются в соответствии с приказом Министерства трансп</w:t>
      </w:r>
      <w:r w:rsidR="00974B53">
        <w:t>орта российской Федерации от 13.01.</w:t>
      </w:r>
      <w:r w:rsidRPr="00973BCE">
        <w:t xml:space="preserve">2010 № 4 "Об установлении и использовании придорожных полос автомобильных дорог федерального значения", а также на основании Федерального </w:t>
      </w:r>
      <w:hyperlink r:id="rId22" w:history="1">
        <w:r w:rsidRPr="00973BCE">
          <w:rPr>
            <w:rStyle w:val="a5"/>
            <w:color w:val="auto"/>
            <w:u w:val="none"/>
          </w:rPr>
          <w:t>закона</w:t>
        </w:r>
      </w:hyperlink>
      <w:r w:rsidRPr="00973BCE">
        <w:t xml:space="preserve"> от 08.11.2007</w:t>
      </w:r>
      <w:r w:rsidRPr="00F762C1">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73BCE" w:rsidRPr="00F762C1" w:rsidRDefault="00973BCE" w:rsidP="00973BCE">
      <w:pPr>
        <w:contextualSpacing/>
        <w:rPr>
          <w:rFonts w:cs="Times New Roman"/>
          <w:szCs w:val="24"/>
        </w:rPr>
      </w:pPr>
      <w:r w:rsidRPr="00F762C1">
        <w:rPr>
          <w:rFonts w:cs="Times New Roman"/>
          <w:szCs w:val="24"/>
        </w:rPr>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0F0275" w:rsidRPr="00973BCE" w:rsidRDefault="000F0275" w:rsidP="00974B53"/>
    <w:p w:rsidR="000F0275" w:rsidRPr="00973BCE" w:rsidRDefault="000F0275" w:rsidP="000F0275">
      <w:pPr>
        <w:pStyle w:val="3"/>
      </w:pPr>
      <w:bookmarkStart w:id="123" w:name="_Toc432755105"/>
      <w:bookmarkStart w:id="124" w:name="_Toc440968669"/>
      <w:r w:rsidRPr="00973BCE">
        <w:t xml:space="preserve">Статья </w:t>
      </w:r>
      <w:r w:rsidR="00117112">
        <w:t>32</w:t>
      </w:r>
      <w:r w:rsidRPr="00973BCE">
        <w:t>. Санитарно-защитные зоны</w:t>
      </w:r>
      <w:bookmarkEnd w:id="123"/>
      <w:bookmarkEnd w:id="124"/>
    </w:p>
    <w:p w:rsidR="000F0275" w:rsidRPr="00973BCE" w:rsidRDefault="000F0275" w:rsidP="000F0275">
      <w:pPr>
        <w:autoSpaceDE w:val="0"/>
        <w:autoSpaceDN w:val="0"/>
        <w:adjustRightInd w:val="0"/>
        <w:contextualSpacing/>
        <w:rPr>
          <w:rFonts w:eastAsia="TimesNewRoman,Bold" w:cs="Times New Roman"/>
          <w:szCs w:val="24"/>
        </w:rPr>
      </w:pPr>
    </w:p>
    <w:p w:rsidR="000F0275" w:rsidRPr="00973BCE" w:rsidRDefault="000F0275" w:rsidP="000F0275">
      <w:pPr>
        <w:rPr>
          <w:rFonts w:eastAsia="TimesNewRoman,Bold"/>
        </w:rPr>
      </w:pPr>
      <w:r w:rsidRPr="00973BC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rsidR="000F0275" w:rsidRPr="00973BCE" w:rsidRDefault="000F0275" w:rsidP="000F0275">
      <w:pPr>
        <w:rPr>
          <w:rFonts w:eastAsia="TimesNewRoman,Bold"/>
        </w:rPr>
      </w:pPr>
      <w:r w:rsidRPr="00973BCE">
        <w:rPr>
          <w:rFonts w:eastAsia="TimesNewRoman,Bold"/>
        </w:rPr>
        <w:t xml:space="preserve">2. </w:t>
      </w:r>
      <w:r w:rsidRPr="00973BCE">
        <w:rPr>
          <w:rFonts w:eastAsia="TimesNewRoman"/>
        </w:rPr>
        <w:t>На территории СЗЗв соответствии с законодательством Российской Федерации</w:t>
      </w:r>
      <w:r w:rsidRPr="00973BCE">
        <w:rPr>
          <w:rFonts w:eastAsia="TimesNewRoman,Bold"/>
        </w:rPr>
        <w:t xml:space="preserve">, </w:t>
      </w:r>
      <w:r w:rsidRPr="00973BCE">
        <w:rPr>
          <w:rFonts w:eastAsia="TimesNewRoman"/>
        </w:rPr>
        <w:t xml:space="preserve">в том числе в соответствии с Федеральным законом от </w:t>
      </w:r>
      <w:r w:rsidRPr="00973BCE">
        <w:rPr>
          <w:rFonts w:eastAsia="TimesNewRoman,Bold"/>
        </w:rPr>
        <w:t xml:space="preserve">30.03.1999 </w:t>
      </w:r>
      <w:r w:rsidRPr="00973BCE">
        <w:rPr>
          <w:rFonts w:eastAsia="TimesNewRoman"/>
        </w:rPr>
        <w:t xml:space="preserve">№ </w:t>
      </w:r>
      <w:r w:rsidRPr="00973BCE">
        <w:rPr>
          <w:rFonts w:eastAsia="TimesNewRoman,Bold"/>
        </w:rPr>
        <w:t>52-</w:t>
      </w:r>
      <w:r w:rsidRPr="00973BCE">
        <w:rPr>
          <w:rFonts w:eastAsia="TimesNewRoman"/>
        </w:rPr>
        <w:t xml:space="preserve">ФЗ </w:t>
      </w:r>
      <w:r w:rsidRPr="00973BCE">
        <w:rPr>
          <w:rFonts w:eastAsia="TimesNewRoman,Bold"/>
        </w:rPr>
        <w:t>«</w:t>
      </w:r>
      <w:r w:rsidRPr="00973BCE">
        <w:rPr>
          <w:rFonts w:eastAsia="TimesNewRoman"/>
        </w:rPr>
        <w:t>О санитарно</w:t>
      </w:r>
      <w:r w:rsidRPr="00973BCE">
        <w:rPr>
          <w:rFonts w:eastAsia="TimesNewRoman,Bold"/>
        </w:rPr>
        <w:t>-</w:t>
      </w:r>
      <w:r w:rsidRPr="00973BCE">
        <w:rPr>
          <w:rFonts w:eastAsia="TimesNewRoman"/>
        </w:rPr>
        <w:t>эпидемиологическом благополучии населения</w:t>
      </w:r>
      <w:r w:rsidRPr="00973BCE">
        <w:rPr>
          <w:rFonts w:eastAsia="TimesNewRoman,Bold"/>
        </w:rPr>
        <w:t xml:space="preserve">», </w:t>
      </w:r>
      <w:r w:rsidRPr="00973BCE">
        <w:rPr>
          <w:rFonts w:eastAsia="TimesNewRoman"/>
        </w:rPr>
        <w:t>устанавливается специальный режим использования земельных участков и объектов капитального строительства</w:t>
      </w:r>
      <w:r w:rsidRPr="00973BCE">
        <w:rPr>
          <w:rFonts w:eastAsia="TimesNewRoman,Bold"/>
        </w:rPr>
        <w:t>.</w:t>
      </w:r>
    </w:p>
    <w:p w:rsidR="000F0275" w:rsidRPr="00973BCE" w:rsidRDefault="000F0275" w:rsidP="000F0275">
      <w:pPr>
        <w:rPr>
          <w:rFonts w:eastAsia="TimesNewRoman,Bold"/>
        </w:rPr>
      </w:pPr>
      <w:r w:rsidRPr="00973BCE">
        <w:rPr>
          <w:rFonts w:eastAsia="TimesNewRoman"/>
        </w:rPr>
        <w:t xml:space="preserve">Содержание указанного режима определено в соответствии с СанПиН </w:t>
      </w:r>
      <w:r w:rsidRPr="00973BCE">
        <w:rPr>
          <w:rFonts w:eastAsia="TimesNewRoman,Bold"/>
        </w:rPr>
        <w:t>2.2.1/2.1.1.1200-03 «</w:t>
      </w:r>
      <w:r w:rsidRPr="00973BCE">
        <w:rPr>
          <w:rFonts w:eastAsia="TimesNewRoman"/>
        </w:rPr>
        <w:t>Санитарно</w:t>
      </w:r>
      <w:r w:rsidRPr="00973BCE">
        <w:rPr>
          <w:rFonts w:eastAsia="TimesNewRoman,Bold"/>
        </w:rPr>
        <w:t>-</w:t>
      </w:r>
      <w:r w:rsidRPr="00973BCE">
        <w:rPr>
          <w:rFonts w:eastAsia="TimesNewRoman"/>
        </w:rPr>
        <w:t>защитные зоны и санитарная классификация предприятий</w:t>
      </w:r>
      <w:r w:rsidRPr="00973BCE">
        <w:rPr>
          <w:rFonts w:eastAsia="TimesNewRoman,Bold"/>
        </w:rPr>
        <w:t>,</w:t>
      </w:r>
      <w:r w:rsidRPr="00973BCE">
        <w:rPr>
          <w:rFonts w:eastAsia="TimesNewRoman"/>
        </w:rPr>
        <w:t>сооружений и иных объектов</w:t>
      </w:r>
      <w:r w:rsidRPr="00973BCE">
        <w:rPr>
          <w:rFonts w:eastAsia="TimesNewRoman,Bold"/>
        </w:rPr>
        <w:t>».</w:t>
      </w:r>
    </w:p>
    <w:p w:rsidR="000F0275" w:rsidRPr="00973BCE" w:rsidRDefault="000F0275" w:rsidP="000F0275">
      <w:r w:rsidRPr="00973BCE">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0F0275" w:rsidRPr="00973BCE" w:rsidRDefault="000F0275" w:rsidP="000F0275">
      <w:r w:rsidRPr="00973BCE">
        <w:t>4.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5" w:name="_Toc432755106"/>
      <w:bookmarkStart w:id="126" w:name="_Toc440968670"/>
      <w:r w:rsidRPr="00973BCE">
        <w:t xml:space="preserve">Статья </w:t>
      </w:r>
      <w:r w:rsidR="00117112">
        <w:t>33</w:t>
      </w:r>
      <w:r w:rsidRPr="00973BCE">
        <w:t>. Зоны охраны объектов культурного наследия (памятников истории и культуры) народов Российской Федерации</w:t>
      </w:r>
      <w:bookmarkEnd w:id="125"/>
      <w:bookmarkEnd w:id="126"/>
    </w:p>
    <w:p w:rsidR="000F0275" w:rsidRPr="00973BCE" w:rsidRDefault="000F0275" w:rsidP="000F0275">
      <w:pPr>
        <w:pStyle w:val="ConsPlusNormal"/>
        <w:ind w:firstLine="709"/>
        <w:contextualSpacing/>
        <w:jc w:val="both"/>
      </w:pPr>
    </w:p>
    <w:p w:rsidR="000F0275" w:rsidRPr="00973BCE" w:rsidRDefault="000F0275" w:rsidP="000F0275">
      <w:r w:rsidRPr="00973BCE">
        <w:t xml:space="preserve">1. В целях обеспечения сохранности объекта культурного наследия в его исторической среде на сопряженной с ним территории </w:t>
      </w:r>
      <w:r w:rsidR="001B5502" w:rsidRPr="00085E00">
        <w:rPr>
          <w:rFonts w:cs="Times New Roman"/>
          <w:szCs w:val="24"/>
        </w:rPr>
        <w:t>в соответствии с Федеральн</w:t>
      </w:r>
      <w:r w:rsidR="001B5502">
        <w:t>ым</w:t>
      </w:r>
      <w:r w:rsidR="001B5502" w:rsidRPr="00085E00">
        <w:rPr>
          <w:rFonts w:cs="Times New Roman"/>
          <w:szCs w:val="24"/>
        </w:rPr>
        <w:t xml:space="preserve"> закон</w:t>
      </w:r>
      <w:r w:rsidR="001B5502">
        <w:t>ом</w:t>
      </w:r>
      <w:r w:rsidR="001B5502" w:rsidRPr="00085E00">
        <w:rPr>
          <w:rFonts w:cs="Times New Roman"/>
          <w:szCs w:val="24"/>
        </w:rPr>
        <w:t xml:space="preserve"> от 25.06.2002 </w:t>
      </w:r>
      <w:r w:rsidR="001B5502">
        <w:t>№</w:t>
      </w:r>
      <w:r w:rsidR="001B5502" w:rsidRPr="00085E00">
        <w:rPr>
          <w:rFonts w:cs="Times New Roman"/>
          <w:szCs w:val="24"/>
        </w:rPr>
        <w:t xml:space="preserve"> 73-ФЗ"Об объектах культурного наследия (памятниках истории и культуры) народов Российской Федерации"</w:t>
      </w:r>
      <w:r w:rsidRPr="00973BCE">
        <w:t>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F0275" w:rsidRPr="00973BCE" w:rsidRDefault="000F0275" w:rsidP="000F0275">
      <w:pPr>
        <w:rPr>
          <w:rFonts w:cs="Times New Roman"/>
          <w:szCs w:val="24"/>
        </w:rPr>
      </w:pPr>
      <w:r w:rsidRPr="00973BCE">
        <w:rPr>
          <w:rFonts w:cs="Times New Roman"/>
          <w:szCs w:val="24"/>
        </w:rPr>
        <w:t>Необходимый состав зон охраны объекта культурного наследия определяется проектом зон охраны объекта культурного наследия.</w:t>
      </w:r>
    </w:p>
    <w:p w:rsidR="000F0275" w:rsidRPr="00973BCE" w:rsidRDefault="000F0275" w:rsidP="000F0275">
      <w:pPr>
        <w:rPr>
          <w:rFonts w:cs="Times New Roman"/>
          <w:szCs w:val="24"/>
        </w:rPr>
      </w:pPr>
      <w:r w:rsidRPr="00973BCE">
        <w:rPr>
          <w:rFonts w:cs="Times New Roman"/>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F0275" w:rsidRPr="00973BCE" w:rsidRDefault="000F0275" w:rsidP="000F0275">
      <w:pPr>
        <w:rPr>
          <w:rFonts w:cs="Times New Roman"/>
          <w:szCs w:val="24"/>
        </w:rPr>
      </w:pPr>
      <w:r w:rsidRPr="00973BCE">
        <w:rPr>
          <w:rFonts w:cs="Times New Roman"/>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F0275" w:rsidRPr="00973BCE" w:rsidRDefault="000F0275" w:rsidP="000F0275">
      <w:pPr>
        <w:rPr>
          <w:rFonts w:cs="Times New Roman"/>
          <w:szCs w:val="24"/>
        </w:rPr>
      </w:pPr>
      <w:r w:rsidRPr="00973BCE">
        <w:rPr>
          <w:rFonts w:cs="Times New Roman"/>
          <w:szCs w:val="24"/>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Московской области по согласованию с федеральным органом охраны объектов культурного </w:t>
      </w:r>
      <w:r w:rsidRPr="00973BCE">
        <w:rPr>
          <w:rFonts w:cs="Times New Roman"/>
          <w:szCs w:val="24"/>
        </w:rPr>
        <w:lastRenderedPageBreak/>
        <w:t>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Московской области.</w:t>
      </w:r>
    </w:p>
    <w:p w:rsidR="000F0275" w:rsidRPr="00973BCE" w:rsidRDefault="000F0275" w:rsidP="000F0275">
      <w:pPr>
        <w:rPr>
          <w:rFonts w:cs="Times New Roman"/>
          <w:szCs w:val="24"/>
        </w:rPr>
      </w:pPr>
      <w:r w:rsidRPr="00973BCE">
        <w:rPr>
          <w:rFonts w:cs="Times New Roman"/>
          <w:szCs w:val="24"/>
        </w:rPr>
        <w:t>2. 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0F0275" w:rsidRPr="00973BCE" w:rsidRDefault="000F0275" w:rsidP="000F0275">
      <w:pPr>
        <w:contextualSpacing/>
        <w:rPr>
          <w:rFonts w:cs="Times New Roman"/>
          <w:szCs w:val="24"/>
        </w:rPr>
      </w:pPr>
    </w:p>
    <w:p w:rsidR="000F0275" w:rsidRPr="00973BCE" w:rsidRDefault="000F0275" w:rsidP="000F0275">
      <w:pPr>
        <w:pStyle w:val="3"/>
      </w:pPr>
      <w:bookmarkStart w:id="127" w:name="_Toc432755107"/>
      <w:bookmarkStart w:id="128" w:name="_Toc440968671"/>
      <w:r w:rsidRPr="00973BCE">
        <w:t xml:space="preserve">Статья </w:t>
      </w:r>
      <w:r w:rsidR="00117112">
        <w:t>34</w:t>
      </w:r>
      <w:r w:rsidRPr="00973BCE">
        <w:t>. Водоохранные зоны</w:t>
      </w:r>
      <w:bookmarkEnd w:id="127"/>
      <w:bookmarkEnd w:id="128"/>
    </w:p>
    <w:p w:rsidR="000F0275" w:rsidRPr="00973BCE" w:rsidRDefault="000F0275" w:rsidP="000F0275">
      <w:pPr>
        <w:contextualSpacing/>
        <w:rPr>
          <w:rFonts w:cs="Times New Roman"/>
          <w:szCs w:val="24"/>
        </w:rPr>
      </w:pPr>
    </w:p>
    <w:p w:rsidR="000F0275" w:rsidRPr="00973BCE" w:rsidRDefault="000F0275" w:rsidP="000F0275">
      <w:r w:rsidRPr="00973BCE">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w:t>
      </w:r>
      <w:r w:rsidR="00057582">
        <w:t xml:space="preserve">в соответствии с Водным кодексом Российской Федерации </w:t>
      </w:r>
      <w:r w:rsidRPr="00973BCE">
        <w:t>устанавливаются водоохранные зоны и прибрежные защитные полосы.</w:t>
      </w:r>
    </w:p>
    <w:p w:rsidR="000F0275" w:rsidRPr="00973BCE" w:rsidRDefault="000F0275" w:rsidP="000F0275">
      <w:r w:rsidRPr="00973BCE">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0275" w:rsidRPr="00973BCE" w:rsidRDefault="000F0275" w:rsidP="000F0275">
      <w:r w:rsidRPr="00973BCE">
        <w:t>3.В границах водоохранных зон запрещаются:</w:t>
      </w:r>
    </w:p>
    <w:p w:rsidR="000F0275" w:rsidRPr="00973BCE" w:rsidRDefault="000F0275" w:rsidP="000F0275">
      <w:r w:rsidRPr="00973BCE">
        <w:t>1) использование сточных вод в целях регулирования плодородия почв;</w:t>
      </w:r>
    </w:p>
    <w:p w:rsidR="000F0275" w:rsidRPr="00973BCE" w:rsidRDefault="000F0275" w:rsidP="000F0275">
      <w:r w:rsidRPr="00973BC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0275" w:rsidRPr="00973BCE" w:rsidRDefault="000F0275" w:rsidP="000F0275">
      <w:r w:rsidRPr="00973BCE">
        <w:t>3) осуществление авиационных мер по борьбе с вредными организмами;</w:t>
      </w:r>
    </w:p>
    <w:p w:rsidR="000F0275" w:rsidRPr="00973BCE" w:rsidRDefault="000F0275" w:rsidP="000F0275">
      <w:r w:rsidRPr="00973BC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0275" w:rsidRPr="00973BCE" w:rsidRDefault="000F0275" w:rsidP="000F0275">
      <w:r w:rsidRPr="00973BCE">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170D99">
        <w:t>Водного кодекса Российской Федерации</w:t>
      </w:r>
      <w:r w:rsidRPr="00973BCE">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F0275" w:rsidRPr="00973BCE" w:rsidRDefault="000F0275" w:rsidP="000F0275">
      <w:r w:rsidRPr="00973BCE">
        <w:t>6) размещение специализированных хранилищ пестицидов и агрохимикатов, применение пестицидов и агрохимикатов;</w:t>
      </w:r>
    </w:p>
    <w:p w:rsidR="000F0275" w:rsidRPr="00973BCE" w:rsidRDefault="000F0275" w:rsidP="000F0275">
      <w:r w:rsidRPr="00973BCE">
        <w:t>7) сброс сточных, в том числе дренажных, вод;</w:t>
      </w:r>
    </w:p>
    <w:p w:rsidR="000F0275" w:rsidRPr="00973BCE" w:rsidRDefault="000F0275" w:rsidP="000F0275">
      <w:r w:rsidRPr="00973BC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973BCE">
          <w:t>статьей 19.1</w:t>
        </w:r>
      </w:hyperlink>
      <w:r w:rsidRPr="00973BCE">
        <w:t xml:space="preserve"> Закона Российской Федерации от</w:t>
      </w:r>
      <w:r w:rsidR="00974B53">
        <w:t>21.02.</w:t>
      </w:r>
      <w:r w:rsidRPr="00973BCE">
        <w:t>1992 № 2395-1 "О недрах"</w:t>
      </w:r>
      <w:r w:rsidR="00974B53">
        <w:t>)</w:t>
      </w:r>
      <w:r w:rsidRPr="00973BCE">
        <w:t>.</w:t>
      </w:r>
    </w:p>
    <w:p w:rsidR="000F0275" w:rsidRPr="00973BCE" w:rsidRDefault="000F0275" w:rsidP="000F0275">
      <w:r w:rsidRPr="00973BCE">
        <w:t xml:space="preserve">4.В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w:t>
      </w:r>
      <w:r w:rsidRPr="00973BCE">
        <w:lastRenderedPageBreak/>
        <w:t>настоящей статьи под сооружениями, обеспечивающими охрану водных объектов от загрязнения, засорения, заиления и истощения вод, понимаются:</w:t>
      </w:r>
    </w:p>
    <w:p w:rsidR="000F0275" w:rsidRPr="00973BCE" w:rsidRDefault="000F0275" w:rsidP="000F0275">
      <w:r w:rsidRPr="00973BCE">
        <w:t>1) централизованные системы водоотведения (канализации), централизованные ливневые системы водоотведения;</w:t>
      </w:r>
    </w:p>
    <w:p w:rsidR="000F0275" w:rsidRPr="00973BCE" w:rsidRDefault="000F0275" w:rsidP="000F0275">
      <w:r w:rsidRPr="00973BC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F0275" w:rsidRPr="00973BCE" w:rsidRDefault="000F0275" w:rsidP="000F0275">
      <w:r w:rsidRPr="00973BCE">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170D99">
        <w:t>Водного кодекса Российской Федерации</w:t>
      </w:r>
      <w:r w:rsidRPr="00973BCE">
        <w:t>;</w:t>
      </w:r>
    </w:p>
    <w:p w:rsidR="000F0275" w:rsidRPr="00973BCE" w:rsidRDefault="000F0275" w:rsidP="000F0275">
      <w:r w:rsidRPr="00973BC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F0275" w:rsidRPr="00973BCE" w:rsidRDefault="000F0275" w:rsidP="000F0275">
      <w:r w:rsidRPr="00973BCE">
        <w:t>5. В границах прибрежных защитных полос наряду с установленными частью 3 настоящей статьи ограничениями запрещаются:</w:t>
      </w:r>
    </w:p>
    <w:p w:rsidR="000F0275" w:rsidRPr="00973BCE" w:rsidRDefault="000F0275" w:rsidP="000F0275">
      <w:r w:rsidRPr="00973BCE">
        <w:t>1) распашка земель;</w:t>
      </w:r>
    </w:p>
    <w:p w:rsidR="000F0275" w:rsidRPr="00973BCE" w:rsidRDefault="000F0275" w:rsidP="000F0275">
      <w:r w:rsidRPr="00973BCE">
        <w:t>2) размещение отвалов размываемых грунтов;</w:t>
      </w:r>
    </w:p>
    <w:p w:rsidR="000F0275" w:rsidRPr="00973BCE" w:rsidRDefault="000F0275" w:rsidP="000F0275">
      <w:r w:rsidRPr="00973BCE">
        <w:t>3) выпас сельскохозяйственных животных и организация для них летних лагерей, ванн.</w:t>
      </w:r>
    </w:p>
    <w:p w:rsidR="000F0275" w:rsidRPr="00973BCE" w:rsidRDefault="000F0275" w:rsidP="000F0275">
      <w:r w:rsidRPr="00973BCE">
        <w:t>6.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w:t>
      </w:r>
      <w:r w:rsidR="00D847FE">
        <w:t>яется в порядке, установленном п</w:t>
      </w:r>
      <w:r w:rsidRPr="00973BCE">
        <w:t>остановлением Правительства Р</w:t>
      </w:r>
      <w:r w:rsidR="00D847FE">
        <w:t xml:space="preserve">оссийской </w:t>
      </w:r>
      <w:r w:rsidRPr="00973BCE">
        <w:t>Ф</w:t>
      </w:r>
      <w:r w:rsidR="00D847FE">
        <w:t>едерации</w:t>
      </w:r>
      <w:r w:rsidRPr="00973BCE">
        <w:t xml:space="preserve"> от 10.01.2009 № 17 "Об утверждении Правил установления на местности границ водоохранных зон и границ прибрежных защитных полос водных объектов".</w:t>
      </w:r>
    </w:p>
    <w:p w:rsidR="000F0275" w:rsidRPr="00973BCE" w:rsidRDefault="000F0275" w:rsidP="000F0275">
      <w:r w:rsidRPr="00973BCE">
        <w:t xml:space="preserve">7. В лесах, расположенных в водоохранных зонах, запрещаются: </w:t>
      </w:r>
    </w:p>
    <w:p w:rsidR="000F0275" w:rsidRPr="00973BCE" w:rsidRDefault="000F0275" w:rsidP="000F0275">
      <w:r w:rsidRPr="00973BCE">
        <w:t>1) проведение сплошных рубок лесных насаждений, за исключением случаев, установленных Лесным кодексом Российской Федерации;</w:t>
      </w:r>
    </w:p>
    <w:p w:rsidR="000F0275" w:rsidRPr="00973BCE" w:rsidRDefault="000F0275" w:rsidP="000F0275">
      <w:r w:rsidRPr="00973BCE">
        <w:t>2) использование токсичных химических препаратов для охраны и защиты лесов, в том числе в научных целях;</w:t>
      </w:r>
    </w:p>
    <w:p w:rsidR="000F0275" w:rsidRPr="00973BCE" w:rsidRDefault="000F0275" w:rsidP="000F0275">
      <w:r w:rsidRPr="00973BCE">
        <w:t>3) ведение сельского хозяйства, за исключением сенокошения и пчеловодства;</w:t>
      </w:r>
    </w:p>
    <w:p w:rsidR="000F0275" w:rsidRPr="00973BCE" w:rsidRDefault="000F0275" w:rsidP="000F0275">
      <w:r w:rsidRPr="00973BCE">
        <w:t>4) создание и эксплуатация лесных плантаций;</w:t>
      </w:r>
    </w:p>
    <w:p w:rsidR="000F0275" w:rsidRPr="00973BCE" w:rsidRDefault="000F0275" w:rsidP="000F0275">
      <w:r w:rsidRPr="00973BCE">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rsidR="000F0275" w:rsidRPr="00973BCE" w:rsidRDefault="000F0275" w:rsidP="000F0275">
      <w:r w:rsidRPr="00973BCE">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0F0275" w:rsidRPr="00973BCE" w:rsidRDefault="000F0275" w:rsidP="000F0275">
      <w:pPr>
        <w:shd w:val="clear" w:color="auto" w:fill="FFFFFF"/>
        <w:tabs>
          <w:tab w:val="left" w:pos="8334"/>
        </w:tabs>
        <w:contextualSpacing/>
        <w:rPr>
          <w:rFonts w:cs="Times New Roman"/>
          <w:b/>
          <w:szCs w:val="24"/>
        </w:rPr>
      </w:pPr>
    </w:p>
    <w:p w:rsidR="000F0275" w:rsidRPr="00973BCE" w:rsidRDefault="000F0275" w:rsidP="000F0275">
      <w:pPr>
        <w:pStyle w:val="3"/>
      </w:pPr>
      <w:bookmarkStart w:id="129" w:name="_Toc432755108"/>
      <w:bookmarkStart w:id="130" w:name="_Toc440968672"/>
      <w:r w:rsidRPr="00973BCE">
        <w:t xml:space="preserve">Статья </w:t>
      </w:r>
      <w:r w:rsidR="00117112">
        <w:t>35</w:t>
      </w:r>
      <w:r w:rsidRPr="00973BCE">
        <w:t>. Зоны санитарной охраны источников питьевого и хозяйственно-бытового водоснабжения</w:t>
      </w:r>
      <w:bookmarkEnd w:id="129"/>
      <w:bookmarkEnd w:id="130"/>
    </w:p>
    <w:p w:rsidR="000F0275" w:rsidRPr="00973BCE" w:rsidRDefault="000F0275" w:rsidP="000F0275">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В соответствии со ст. 18 Федеральногозакона от </w:t>
      </w:r>
      <w:r w:rsidR="00974B53">
        <w:rPr>
          <w:rFonts w:cs="Times New Roman"/>
          <w:szCs w:val="24"/>
        </w:rPr>
        <w:t>30.03.</w:t>
      </w:r>
      <w:r w:rsidRPr="00F762C1">
        <w:rPr>
          <w:rFonts w:cs="Times New Roman"/>
          <w:szCs w:val="24"/>
        </w:rPr>
        <w:t xml:space="preserve">1999 </w:t>
      </w:r>
      <w:r w:rsidR="00974B53">
        <w:rPr>
          <w:rFonts w:cs="Times New Roman"/>
          <w:szCs w:val="24"/>
        </w:rPr>
        <w:t>№</w:t>
      </w:r>
      <w:r w:rsidRPr="00F762C1">
        <w:rPr>
          <w:rFonts w:cs="Times New Roman"/>
          <w:szCs w:val="24"/>
        </w:rPr>
        <w:t xml:space="preserve"> 52-ФЗ "О санитарно-эпидемиологическом благополучии населения" 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Московской области при наличии санитарно-эпидемиологического заключения о соответствии их санитарным правилам. Границы и режим зон санитарной охраны источников питьевого и хозяйственно-бытового водоснабжения устанавливаются органами исполнительной власти Московской области при наличии санитарно-эпидемиологического заключения о соответствии их санитарным правилам.</w:t>
      </w:r>
    </w:p>
    <w:p w:rsidR="000F0275" w:rsidRPr="00973BCE" w:rsidRDefault="000F0275" w:rsidP="000F0275">
      <w:pPr>
        <w:shd w:val="clear" w:color="auto" w:fill="FFFFFF"/>
        <w:tabs>
          <w:tab w:val="left" w:pos="8334"/>
        </w:tabs>
        <w:ind w:right="-37"/>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0F0275" w:rsidRPr="00973BCE" w:rsidRDefault="000F0275" w:rsidP="000F0275">
      <w:pPr>
        <w:shd w:val="clear" w:color="auto" w:fill="FFFFFF"/>
        <w:tabs>
          <w:tab w:val="left" w:pos="8334"/>
        </w:tabs>
        <w:contextualSpacing/>
        <w:rPr>
          <w:rFonts w:cs="Times New Roman"/>
          <w:b/>
          <w:bCs/>
          <w:szCs w:val="24"/>
        </w:rPr>
      </w:pPr>
    </w:p>
    <w:p w:rsidR="00974B53" w:rsidRDefault="00974B53">
      <w:pPr>
        <w:spacing w:after="200" w:line="276" w:lineRule="auto"/>
        <w:ind w:firstLine="0"/>
        <w:jc w:val="left"/>
        <w:rPr>
          <w:rFonts w:eastAsia="Times New Roman" w:cs="Times New Roman"/>
          <w:b/>
          <w:bCs/>
          <w:szCs w:val="24"/>
        </w:rPr>
      </w:pPr>
      <w:bookmarkStart w:id="131" w:name="_Toc432755109"/>
      <w:r>
        <w:br w:type="page"/>
      </w:r>
    </w:p>
    <w:p w:rsidR="000F0275" w:rsidRPr="00973BCE" w:rsidRDefault="00D00D5D" w:rsidP="00D00D5D">
      <w:pPr>
        <w:pStyle w:val="3"/>
      </w:pPr>
      <w:bookmarkStart w:id="132" w:name="_Toc440968673"/>
      <w:r w:rsidRPr="00973BCE">
        <w:lastRenderedPageBreak/>
        <w:t>Часть</w:t>
      </w:r>
      <w:r w:rsidR="000F0275" w:rsidRPr="00973BCE">
        <w:t xml:space="preserve"> III. </w:t>
      </w:r>
      <w:r w:rsidRPr="00973BCE">
        <w:rPr>
          <w:rStyle w:val="30"/>
          <w:b/>
        </w:rPr>
        <w:t>Градостроительные регламенты</w:t>
      </w:r>
      <w:bookmarkEnd w:id="131"/>
      <w:bookmarkEnd w:id="132"/>
    </w:p>
    <w:p w:rsidR="000F0275" w:rsidRPr="00973BCE" w:rsidRDefault="000F0275" w:rsidP="000F0275">
      <w:pPr>
        <w:shd w:val="clear" w:color="auto" w:fill="FFFFFF"/>
        <w:tabs>
          <w:tab w:val="left" w:pos="8334"/>
        </w:tabs>
        <w:ind w:right="-37"/>
        <w:contextualSpacing/>
        <w:rPr>
          <w:rFonts w:cs="Times New Roman"/>
          <w:b/>
          <w:bCs/>
          <w:szCs w:val="24"/>
        </w:rPr>
      </w:pPr>
    </w:p>
    <w:p w:rsidR="000F0275" w:rsidRPr="00973BCE" w:rsidRDefault="000F0275" w:rsidP="00D00D5D">
      <w:pPr>
        <w:pStyle w:val="3"/>
      </w:pPr>
      <w:bookmarkStart w:id="133" w:name="_Toc432755110"/>
      <w:bookmarkStart w:id="134" w:name="_Toc440968674"/>
      <w:r w:rsidRPr="00973BCE">
        <w:t xml:space="preserve">Глава </w:t>
      </w:r>
      <w:r w:rsidR="00117112">
        <w:t>9</w:t>
      </w:r>
      <w:r w:rsidRPr="00973BCE">
        <w:t>. Порядок установления и виды территориальных зон</w:t>
      </w:r>
      <w:bookmarkEnd w:id="133"/>
      <w:bookmarkEnd w:id="134"/>
    </w:p>
    <w:p w:rsidR="00D00D5D" w:rsidRPr="00973BCE" w:rsidRDefault="00D00D5D" w:rsidP="00974B53"/>
    <w:p w:rsidR="000F0275" w:rsidRPr="00973BCE" w:rsidRDefault="000F0275" w:rsidP="00D00D5D">
      <w:pPr>
        <w:pStyle w:val="3"/>
      </w:pPr>
      <w:bookmarkStart w:id="135" w:name="_Toc432755111"/>
      <w:bookmarkStart w:id="136" w:name="_Toc440968675"/>
      <w:r w:rsidRPr="00973BCE">
        <w:t xml:space="preserve">Статья </w:t>
      </w:r>
      <w:r w:rsidR="00117112">
        <w:t>36</w:t>
      </w:r>
      <w:r w:rsidRPr="00973BCE">
        <w:t>. Порядок установления градостроительных регламентов</w:t>
      </w:r>
      <w:bookmarkEnd w:id="135"/>
      <w:bookmarkEnd w:id="136"/>
    </w:p>
    <w:p w:rsidR="002678E7" w:rsidRDefault="002678E7" w:rsidP="00973BCE">
      <w:pPr>
        <w:contextualSpacing/>
        <w:rPr>
          <w:rFonts w:cs="Times New Roman"/>
          <w:szCs w:val="24"/>
        </w:rPr>
      </w:pPr>
      <w:bookmarkStart w:id="137" w:name="_Toc432755112"/>
    </w:p>
    <w:p w:rsidR="00973BCE" w:rsidRPr="00F762C1" w:rsidRDefault="00973BCE" w:rsidP="00973BCE">
      <w:pPr>
        <w:contextualSpacing/>
        <w:rPr>
          <w:rFonts w:cs="Times New Roman"/>
          <w:szCs w:val="24"/>
        </w:rPr>
      </w:pPr>
      <w:r w:rsidRPr="00F762C1">
        <w:rPr>
          <w:rFonts w:cs="Times New Roman"/>
          <w:szCs w:val="24"/>
        </w:rPr>
        <w:t>1.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973BCE" w:rsidRPr="00F762C1" w:rsidRDefault="00973BCE" w:rsidP="00973BCE">
      <w:pPr>
        <w:tabs>
          <w:tab w:val="left" w:pos="0"/>
        </w:tabs>
        <w:suppressAutoHyphens/>
        <w:autoSpaceDE w:val="0"/>
        <w:autoSpaceDN w:val="0"/>
        <w:adjustRightInd w:val="0"/>
        <w:contextualSpacing/>
        <w:rPr>
          <w:rFonts w:cs="Times New Roman"/>
          <w:szCs w:val="24"/>
        </w:rPr>
      </w:pPr>
      <w:r w:rsidRPr="00F762C1">
        <w:rPr>
          <w:rFonts w:cs="Times New Roman"/>
          <w:szCs w:val="24"/>
        </w:rPr>
        <w:t>2.Градостроительный регламент установлен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973BCE" w:rsidRPr="00F762C1" w:rsidRDefault="00973BCE" w:rsidP="00973BCE">
      <w:pPr>
        <w:tabs>
          <w:tab w:val="left" w:pos="1080"/>
        </w:tabs>
        <w:suppressAutoHyphens/>
        <w:autoSpaceDE w:val="0"/>
        <w:autoSpaceDN w:val="0"/>
        <w:adjustRightInd w:val="0"/>
        <w:contextualSpacing/>
        <w:rPr>
          <w:rFonts w:cs="Times New Roman"/>
          <w:szCs w:val="24"/>
        </w:rPr>
      </w:pPr>
      <w:r w:rsidRPr="00F762C1">
        <w:rPr>
          <w:rFonts w:cs="Times New Roman"/>
          <w:szCs w:val="24"/>
        </w:rPr>
        <w:t xml:space="preserve"> 3.Градостроительные регламенты установлены с учетом:</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-фактического использования земельных участков и объектов капитального строительства в границах территориальной зоны;</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-видов территориальных зон;</w:t>
      </w:r>
    </w:p>
    <w:p w:rsidR="00973BCE" w:rsidRPr="00F762C1" w:rsidRDefault="00973BCE" w:rsidP="00E91E5B">
      <w:pPr>
        <w:tabs>
          <w:tab w:val="left" w:pos="0"/>
        </w:tabs>
        <w:suppressAutoHyphens/>
        <w:autoSpaceDE w:val="0"/>
        <w:autoSpaceDN w:val="0"/>
        <w:adjustRightInd w:val="0"/>
        <w:contextualSpacing/>
        <w:rPr>
          <w:rFonts w:cs="Times New Roman"/>
          <w:szCs w:val="24"/>
        </w:rPr>
      </w:pPr>
      <w:r w:rsidRPr="00F762C1">
        <w:rPr>
          <w:rFonts w:cs="Times New Roman"/>
          <w:szCs w:val="24"/>
        </w:rPr>
        <w:t>-требований охраны объектов культурного наследия, а также особо охраняемыхприродных территорий и иных природных объектов.</w:t>
      </w:r>
    </w:p>
    <w:p w:rsidR="00973BCE" w:rsidRPr="00F762C1" w:rsidRDefault="00973BCE" w:rsidP="00973BCE">
      <w:pPr>
        <w:pStyle w:val="tekstob"/>
        <w:tabs>
          <w:tab w:val="left" w:pos="1080"/>
        </w:tabs>
        <w:suppressAutoHyphens/>
        <w:spacing w:before="0" w:beforeAutospacing="0" w:after="0" w:afterAutospacing="0"/>
        <w:contextualSpacing/>
      </w:pPr>
      <w:r w:rsidRPr="00F762C1">
        <w:t xml:space="preserve">4.Действие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(их части), расположенные в границах территориальных зон, установленных на карте градостроительного зонирования городского поселения </w:t>
      </w:r>
      <w:r w:rsidR="000F24C7">
        <w:t xml:space="preserve">Воскресенск </w:t>
      </w:r>
      <w:r w:rsidR="003636C4">
        <w:t xml:space="preserve">Воскресенского </w:t>
      </w:r>
      <w:r w:rsidRPr="00F762C1">
        <w:t>муниципального района Московской области, за исключением земельных участков, указанных в</w:t>
      </w:r>
      <w:r w:rsidR="00A209D1">
        <w:t xml:space="preserve"> статье </w:t>
      </w:r>
      <w:r w:rsidR="00811971" w:rsidRPr="00811971">
        <w:t>44</w:t>
      </w:r>
      <w:r w:rsidR="00A209D1">
        <w:t xml:space="preserve"> Правил</w:t>
      </w:r>
      <w:r w:rsidRPr="00F762C1">
        <w:t>.</w:t>
      </w:r>
    </w:p>
    <w:p w:rsidR="00973BCE" w:rsidRPr="00F762C1" w:rsidRDefault="00A209D1" w:rsidP="00973BCE">
      <w:pPr>
        <w:autoSpaceDE w:val="0"/>
        <w:autoSpaceDN w:val="0"/>
        <w:adjustRightInd w:val="0"/>
        <w:contextualSpacing/>
        <w:rPr>
          <w:rFonts w:cs="Times New Roman"/>
          <w:szCs w:val="24"/>
        </w:rPr>
      </w:pPr>
      <w:r>
        <w:rPr>
          <w:rFonts w:cs="Times New Roman"/>
          <w:szCs w:val="24"/>
        </w:rPr>
        <w:t>5</w:t>
      </w:r>
      <w:r w:rsidR="00973BCE" w:rsidRPr="00F762C1">
        <w:rPr>
          <w:rFonts w:cs="Times New Roman"/>
          <w:szCs w:val="24"/>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73BCE" w:rsidRPr="00F762C1" w:rsidRDefault="00A209D1" w:rsidP="00973BCE">
      <w:pPr>
        <w:pStyle w:val="tekstob"/>
        <w:tabs>
          <w:tab w:val="left" w:pos="1080"/>
        </w:tabs>
        <w:suppressAutoHyphens/>
        <w:spacing w:before="0" w:beforeAutospacing="0" w:after="0" w:afterAutospacing="0"/>
        <w:contextualSpacing/>
      </w:pPr>
      <w:r>
        <w:t>6</w:t>
      </w:r>
      <w:r w:rsidR="00973BCE" w:rsidRPr="00F762C1">
        <w:t xml:space="preserve">.Градостроительные регламенты обязательны для исполнения правообладателями земельных участков и объектов капитального строительства (их частей) независимо от форм собственности и иных прав на такие объекты недвижимого имущества, иными физическими и юридическими лицами в случаях, установленных Правилами, органами государственной власти, органами местного самоуправления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(их частей) и иных действий, связанных с осуществлением градостроительной деятельности и земельными отношениями на территории городскогопоселения </w:t>
      </w:r>
      <w:r w:rsidR="000F24C7">
        <w:t xml:space="preserve">Воскресенск </w:t>
      </w:r>
      <w:r w:rsidR="003636C4">
        <w:t xml:space="preserve">Воскресенского </w:t>
      </w:r>
      <w:r w:rsidR="0030656B">
        <w:t>м</w:t>
      </w:r>
      <w:r w:rsidR="00973BCE" w:rsidRPr="00F762C1">
        <w:t>униципального района Московской области.</w:t>
      </w:r>
    </w:p>
    <w:p w:rsidR="00973BCE" w:rsidRDefault="00973BCE" w:rsidP="00BC27C4"/>
    <w:p w:rsidR="000F0275" w:rsidRPr="00973BCE" w:rsidRDefault="000F0275" w:rsidP="00D00D5D">
      <w:pPr>
        <w:pStyle w:val="3"/>
      </w:pPr>
      <w:bookmarkStart w:id="138" w:name="_Toc440968676"/>
      <w:r w:rsidRPr="00973BCE">
        <w:t xml:space="preserve">Статья </w:t>
      </w:r>
      <w:r w:rsidR="00117112">
        <w:t>37</w:t>
      </w:r>
      <w:r w:rsidRPr="00973BCE">
        <w:t>.Состав градостроительных регламентов</w:t>
      </w:r>
      <w:bookmarkEnd w:id="137"/>
      <w:bookmarkEnd w:id="138"/>
    </w:p>
    <w:p w:rsidR="00D00D5D" w:rsidRPr="00973BCE" w:rsidRDefault="00D00D5D" w:rsidP="000F0275">
      <w:pPr>
        <w:pStyle w:val="tekstob"/>
        <w:tabs>
          <w:tab w:val="left" w:pos="1080"/>
        </w:tabs>
        <w:suppressAutoHyphens/>
        <w:spacing w:before="0" w:beforeAutospacing="0" w:after="0" w:afterAutospacing="0"/>
      </w:pPr>
    </w:p>
    <w:p w:rsidR="00973BCE" w:rsidRPr="00F762C1" w:rsidRDefault="00973BCE" w:rsidP="00973BCE">
      <w:pPr>
        <w:pStyle w:val="tekstob"/>
        <w:tabs>
          <w:tab w:val="left" w:pos="1080"/>
        </w:tabs>
        <w:suppressAutoHyphens/>
        <w:spacing w:before="0" w:beforeAutospacing="0" w:after="0" w:afterAutospacing="0"/>
        <w:contextualSpacing/>
      </w:pPr>
      <w:r w:rsidRPr="00F762C1">
        <w:t>1. Градостроительный регламент в отношении земельных участков и объектов капитального строительства (их частей), расположенных в границах соответствующей территориальной зоны, установленной на карте градостроительного зонирования, включает:</w:t>
      </w:r>
    </w:p>
    <w:p w:rsidR="00973BCE" w:rsidRPr="00F762C1" w:rsidRDefault="00973BCE" w:rsidP="00973BCE">
      <w:pPr>
        <w:pStyle w:val="tekstob"/>
        <w:tabs>
          <w:tab w:val="left" w:pos="1080"/>
        </w:tabs>
        <w:suppressAutoHyphens/>
        <w:spacing w:before="0" w:beforeAutospacing="0" w:after="0" w:afterAutospacing="0"/>
        <w:contextualSpacing/>
      </w:pPr>
      <w:r w:rsidRPr="00F762C1">
        <w:t>1)виды разрешенного использования земельных участков и объектов капитального строительства (основные, условно разрешенные, вспомогательные);</w:t>
      </w:r>
    </w:p>
    <w:p w:rsidR="00973BCE" w:rsidRPr="00F762C1" w:rsidRDefault="00973BCE" w:rsidP="00973BCE">
      <w:pPr>
        <w:pStyle w:val="tekstob"/>
        <w:tabs>
          <w:tab w:val="left" w:pos="1080"/>
        </w:tabs>
        <w:suppressAutoHyphens/>
        <w:spacing w:before="0" w:beforeAutospacing="0" w:after="0" w:afterAutospacing="0"/>
        <w:contextualSpacing/>
      </w:pPr>
      <w:r w:rsidRPr="00F762C1">
        <w:lastRenderedPageBreak/>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могут включать:</w:t>
      </w:r>
    </w:p>
    <w:p w:rsidR="00973BCE" w:rsidRPr="00F762C1" w:rsidRDefault="00E91E5B" w:rsidP="00973BCE">
      <w:pPr>
        <w:pStyle w:val="tekstob"/>
        <w:tabs>
          <w:tab w:val="left" w:pos="1080"/>
        </w:tabs>
        <w:suppressAutoHyphens/>
        <w:spacing w:before="0" w:beforeAutospacing="0" w:after="0" w:afterAutospacing="0"/>
        <w:contextualSpacing/>
      </w:pPr>
      <w:r>
        <w:t>-</w:t>
      </w:r>
      <w:r w:rsidR="00973BCE" w:rsidRPr="00F762C1">
        <w:t>предельные (минимальные и (или) максимальные) размеры земельных участков, (площадь);</w:t>
      </w:r>
    </w:p>
    <w:p w:rsidR="00973BCE" w:rsidRPr="00F762C1" w:rsidRDefault="00973BCE" w:rsidP="00973BCE">
      <w:pPr>
        <w:pStyle w:val="tekstob"/>
        <w:tabs>
          <w:tab w:val="left" w:pos="1080"/>
        </w:tabs>
        <w:suppressAutoHyphens/>
        <w:spacing w:before="0" w:beforeAutospacing="0" w:after="0" w:afterAutospacing="0"/>
        <w:contextualSpacing/>
      </w:pPr>
      <w:r w:rsidRPr="00F762C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-предельную высоту зданий, строений, сооружений;</w:t>
      </w:r>
    </w:p>
    <w:p w:rsidR="00973BCE" w:rsidRPr="00F762C1" w:rsidRDefault="00973BCE" w:rsidP="00973BCE">
      <w:pPr>
        <w:pStyle w:val="tekstob"/>
        <w:tabs>
          <w:tab w:val="left" w:pos="1080"/>
        </w:tabs>
        <w:suppressAutoHyphens/>
        <w:spacing w:before="0" w:beforeAutospacing="0" w:after="0" w:afterAutospacing="0"/>
        <w:contextualSpacing/>
      </w:pPr>
      <w:r w:rsidRPr="00F762C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73BCE" w:rsidRPr="00F762C1" w:rsidRDefault="00973BCE" w:rsidP="00973BCE">
      <w:pPr>
        <w:pStyle w:val="tekstob"/>
        <w:tabs>
          <w:tab w:val="left" w:pos="1080"/>
        </w:tabs>
        <w:suppressAutoHyphens/>
        <w:spacing w:before="0" w:beforeAutospacing="0" w:after="0" w:afterAutospacing="0"/>
        <w:contextualSpacing/>
      </w:pPr>
      <w:r w:rsidRPr="00F762C1">
        <w:t>-иные показатели.</w:t>
      </w:r>
    </w:p>
    <w:p w:rsidR="00973BCE" w:rsidRPr="00F762C1" w:rsidRDefault="00973BCE" w:rsidP="00973BCE">
      <w:pPr>
        <w:pStyle w:val="tekstob"/>
        <w:suppressAutoHyphens/>
        <w:spacing w:before="0" w:beforeAutospacing="0" w:after="0" w:afterAutospacing="0"/>
        <w:contextualSpacing/>
      </w:pPr>
      <w:r w:rsidRPr="00F762C1">
        <w:t>Применительно к каждой территориальной зоне могут устанавливаться указанные в настоящей статье размеры и параметры, их сочетания.</w:t>
      </w:r>
    </w:p>
    <w:p w:rsidR="00973BCE" w:rsidRPr="00F762C1" w:rsidRDefault="00973BCE" w:rsidP="00973BCE">
      <w:pPr>
        <w:pStyle w:val="a8"/>
        <w:suppressAutoHyphens/>
        <w:contextualSpacing/>
        <w:jc w:val="both"/>
        <w:rPr>
          <w:b w:val="0"/>
          <w:bCs/>
          <w:spacing w:val="-2"/>
          <w:szCs w:val="24"/>
        </w:rPr>
      </w:pPr>
      <w:r w:rsidRPr="00F762C1">
        <w:rPr>
          <w:b w:val="0"/>
          <w:bCs/>
          <w:spacing w:val="-2"/>
          <w:szCs w:val="24"/>
        </w:rPr>
        <w:t>2.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отпредельных параметров по этажности, установленных настоящими Правилами, в следующих случаях:</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переселения граждан из аварийного и ветхого жилья;</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жильем обманутых участников долевого строительства;</w:t>
      </w:r>
    </w:p>
    <w:p w:rsidR="00973BCE" w:rsidRPr="00F762C1" w:rsidRDefault="00E91E5B" w:rsidP="00973BCE">
      <w:pPr>
        <w:pStyle w:val="a8"/>
        <w:suppressAutoHyphens/>
        <w:contextualSpacing/>
        <w:jc w:val="both"/>
        <w:rPr>
          <w:b w:val="0"/>
          <w:bCs/>
          <w:spacing w:val="-2"/>
          <w:szCs w:val="24"/>
        </w:rPr>
      </w:pPr>
      <w:r>
        <w:rPr>
          <w:b w:val="0"/>
          <w:bCs/>
          <w:spacing w:val="-2"/>
          <w:szCs w:val="24"/>
        </w:rPr>
        <w:t>-</w:t>
      </w:r>
      <w:r w:rsidR="00973BCE" w:rsidRPr="00F762C1">
        <w:rPr>
          <w:b w:val="0"/>
          <w:bCs/>
          <w:spacing w:val="-2"/>
          <w:szCs w:val="24"/>
        </w:rPr>
        <w:t xml:space="preserve"> ликвидации последствий чрезвычайных ситуаций природного и техногенного характера;</w:t>
      </w:r>
    </w:p>
    <w:p w:rsidR="00973BCE" w:rsidRPr="00F762C1" w:rsidRDefault="00E91E5B" w:rsidP="00973BCE">
      <w:pPr>
        <w:pStyle w:val="a8"/>
        <w:suppressAutoHyphens/>
        <w:contextualSpacing/>
        <w:jc w:val="left"/>
        <w:rPr>
          <w:b w:val="0"/>
          <w:bCs/>
          <w:spacing w:val="-2"/>
          <w:szCs w:val="24"/>
        </w:rPr>
      </w:pPr>
      <w:r>
        <w:rPr>
          <w:b w:val="0"/>
          <w:bCs/>
          <w:spacing w:val="-2"/>
          <w:szCs w:val="24"/>
        </w:rPr>
        <w:t>-</w:t>
      </w:r>
      <w:r w:rsidR="00973BCE" w:rsidRPr="00F762C1">
        <w:rPr>
          <w:b w:val="0"/>
          <w:bCs/>
          <w:spacing w:val="-2"/>
          <w:szCs w:val="24"/>
        </w:rPr>
        <w:t xml:space="preserve"> обеспечение жильем военнослужащих и членов их семей;</w:t>
      </w:r>
    </w:p>
    <w:p w:rsidR="00973BCE" w:rsidRPr="00F762C1" w:rsidRDefault="00E91E5B" w:rsidP="00973BCE">
      <w:pPr>
        <w:pStyle w:val="a8"/>
        <w:suppressAutoHyphens/>
        <w:contextualSpacing/>
        <w:jc w:val="both"/>
        <w:rPr>
          <w:b w:val="0"/>
          <w:bCs/>
          <w:spacing w:val="-2"/>
          <w:szCs w:val="24"/>
        </w:rPr>
      </w:pPr>
      <w:r>
        <w:rPr>
          <w:b w:val="0"/>
          <w:bCs/>
          <w:spacing w:val="-2"/>
          <w:szCs w:val="24"/>
        </w:rPr>
        <w:t>-</w:t>
      </w:r>
      <w:r w:rsidR="00973BCE" w:rsidRPr="00F762C1">
        <w:rPr>
          <w:b w:val="0"/>
          <w:bCs/>
          <w:spacing w:val="-2"/>
          <w:szCs w:val="24"/>
        </w:rPr>
        <w:t xml:space="preserve"> создание многофункциональных комплексов жилого, административного, общественно-делового и производственного назначения.</w:t>
      </w:r>
    </w:p>
    <w:p w:rsidR="000F0275" w:rsidRPr="00973BCE" w:rsidRDefault="000F0275" w:rsidP="00D00D5D">
      <w:pPr>
        <w:rPr>
          <w:rFonts w:cs="Times New Roman"/>
          <w:szCs w:val="24"/>
        </w:rPr>
      </w:pPr>
    </w:p>
    <w:p w:rsidR="000F0275" w:rsidRPr="00973BCE" w:rsidRDefault="000F0275" w:rsidP="00D00D5D">
      <w:pPr>
        <w:pStyle w:val="3"/>
        <w:rPr>
          <w:rFonts w:eastAsia="TimesNewRoman,Bold"/>
          <w:b w:val="0"/>
          <w:bCs w:val="0"/>
        </w:rPr>
      </w:pPr>
      <w:bookmarkStart w:id="139" w:name="_Toc432755113"/>
      <w:bookmarkStart w:id="140" w:name="_Toc440968677"/>
      <w:r w:rsidRPr="00973BCE">
        <w:rPr>
          <w:rFonts w:eastAsia="TimesNewRoman,Bold"/>
        </w:rPr>
        <w:t xml:space="preserve">Статья </w:t>
      </w:r>
      <w:r w:rsidR="00117112">
        <w:rPr>
          <w:rFonts w:eastAsia="TimesNewRoman,Bold"/>
        </w:rPr>
        <w:t>38</w:t>
      </w:r>
      <w:r w:rsidRPr="00973BCE">
        <w:rPr>
          <w:rFonts w:eastAsia="TimesNewRoman,Bold"/>
        </w:rPr>
        <w:t>. Общие требования к видам разрешенного использования земельных</w:t>
      </w:r>
      <w:r w:rsidRPr="00973BCE">
        <w:rPr>
          <w:rFonts w:eastAsia="TimesNewRoman,Bold"/>
          <w:bCs w:val="0"/>
        </w:rPr>
        <w:t>участков и объектов капитального строительства</w:t>
      </w:r>
      <w:bookmarkEnd w:id="139"/>
      <w:bookmarkEnd w:id="140"/>
    </w:p>
    <w:p w:rsidR="00973BCE" w:rsidRDefault="00973BCE" w:rsidP="00973BCE">
      <w:pPr>
        <w:autoSpaceDE w:val="0"/>
        <w:autoSpaceDN w:val="0"/>
        <w:adjustRightInd w:val="0"/>
        <w:contextualSpacing/>
        <w:rPr>
          <w:rFonts w:eastAsia="TimesNewRoman,Bold" w:cs="Times New Roman"/>
          <w:szCs w:val="24"/>
        </w:rPr>
      </w:pP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1. </w:t>
      </w:r>
      <w:r w:rsidRPr="00F762C1">
        <w:rPr>
          <w:rFonts w:eastAsia="TimesNewRoman" w:cs="Times New Roman"/>
          <w:szCs w:val="24"/>
        </w:rPr>
        <w:t xml:space="preserve">В пределах одного земельного участка </w:t>
      </w:r>
      <w:r w:rsidRPr="00F762C1">
        <w:rPr>
          <w:rFonts w:eastAsia="TimesNewRoman,Bold" w:cs="Times New Roman"/>
          <w:szCs w:val="24"/>
        </w:rPr>
        <w:t>(</w:t>
      </w:r>
      <w:r w:rsidRPr="00F762C1">
        <w:rPr>
          <w:rFonts w:eastAsia="TimesNewRoman" w:cs="Times New Roman"/>
          <w:szCs w:val="24"/>
        </w:rPr>
        <w:t>в том числе в пределах одного здания</w:t>
      </w:r>
      <w:r w:rsidRPr="00F762C1">
        <w:rPr>
          <w:rFonts w:eastAsia="TimesNewRoman,Bold" w:cs="Times New Roman"/>
          <w:szCs w:val="24"/>
        </w:rPr>
        <w:t xml:space="preserve">) </w:t>
      </w:r>
      <w:r w:rsidRPr="00F762C1">
        <w:rPr>
          <w:rFonts w:eastAsia="TimesNewRoman" w:cs="Times New Roman"/>
          <w:szCs w:val="24"/>
        </w:rPr>
        <w:t>допускается</w:t>
      </w:r>
      <w:r w:rsidRPr="00F762C1">
        <w:rPr>
          <w:rFonts w:eastAsia="TimesNewRoman,Bold" w:cs="Times New Roman"/>
          <w:szCs w:val="24"/>
        </w:rPr>
        <w:t xml:space="preserve">, </w:t>
      </w:r>
      <w:r w:rsidRPr="00F762C1">
        <w:rPr>
          <w:rFonts w:eastAsia="TimesNewRoman" w:cs="Times New Roman"/>
          <w:szCs w:val="24"/>
        </w:rPr>
        <w:t>при соблюдении действующих нормативов</w:t>
      </w:r>
      <w:r w:rsidRPr="00F762C1">
        <w:rPr>
          <w:rFonts w:eastAsia="TimesNewRoman,Bold" w:cs="Times New Roman"/>
          <w:szCs w:val="24"/>
        </w:rPr>
        <w:t xml:space="preserve">, </w:t>
      </w:r>
      <w:r w:rsidRPr="00F762C1">
        <w:rPr>
          <w:rFonts w:eastAsia="TimesNewRoman" w:cs="Times New Roman"/>
          <w:szCs w:val="24"/>
        </w:rPr>
        <w:t xml:space="preserve">размещение двух и более разрешенных видов использования </w:t>
      </w:r>
      <w:r w:rsidRPr="00F762C1">
        <w:rPr>
          <w:rFonts w:eastAsia="TimesNewRoman,Bold" w:cs="Times New Roman"/>
          <w:szCs w:val="24"/>
        </w:rPr>
        <w:t>(</w:t>
      </w:r>
      <w:r w:rsidRPr="00F762C1">
        <w:rPr>
          <w:rFonts w:eastAsia="TimesNewRoman" w:cs="Times New Roman"/>
          <w:szCs w:val="24"/>
        </w:rPr>
        <w:t>основных</w:t>
      </w:r>
      <w:r w:rsidRPr="00F762C1">
        <w:rPr>
          <w:rFonts w:eastAsia="TimesNewRoman,Bold" w:cs="Times New Roman"/>
          <w:szCs w:val="24"/>
        </w:rPr>
        <w:t xml:space="preserve">, </w:t>
      </w:r>
      <w:r w:rsidRPr="00F762C1">
        <w:rPr>
          <w:rFonts w:eastAsia="TimesNewRoman" w:cs="Times New Roman"/>
          <w:szCs w:val="24"/>
        </w:rPr>
        <w:t>условных и вспомогательных</w:t>
      </w:r>
      <w:r w:rsidRPr="00F762C1">
        <w:rPr>
          <w:rFonts w:eastAsia="TimesNewRoman,Bold" w:cs="Times New Roman"/>
          <w:szCs w:val="24"/>
        </w:rPr>
        <w:t xml:space="preserve">). </w:t>
      </w:r>
      <w:r w:rsidRPr="00F762C1">
        <w:rPr>
          <w:rFonts w:eastAsia="TimesNewRoman" w:cs="Times New Roman"/>
          <w:szCs w:val="24"/>
        </w:rPr>
        <w:t>При этом размещение в пределах участков жилой застройки объектов общественно</w:t>
      </w:r>
      <w:r w:rsidRPr="00F762C1">
        <w:rPr>
          <w:rFonts w:eastAsia="TimesNewRoman,Bold" w:cs="Times New Roman"/>
          <w:szCs w:val="24"/>
        </w:rPr>
        <w:t>-</w:t>
      </w:r>
      <w:r w:rsidRPr="00F762C1">
        <w:rPr>
          <w:rFonts w:eastAsia="TimesNewRoman" w:cs="Times New Roman"/>
          <w:szCs w:val="24"/>
        </w:rPr>
        <w:t>делового назначения</w:t>
      </w:r>
      <w:r w:rsidRPr="00F762C1">
        <w:rPr>
          <w:rFonts w:eastAsia="TimesNewRoman,Bold" w:cs="Times New Roman"/>
          <w:szCs w:val="24"/>
        </w:rPr>
        <w:t xml:space="preserve">, </w:t>
      </w:r>
      <w:r w:rsidRPr="00F762C1">
        <w:rPr>
          <w:rFonts w:eastAsia="TimesNewRoman" w:cs="Times New Roman"/>
          <w:szCs w:val="24"/>
        </w:rPr>
        <w:t>рассчитанных на прием посетителей</w:t>
      </w:r>
      <w:r w:rsidRPr="00F762C1">
        <w:rPr>
          <w:rFonts w:eastAsia="TimesNewRoman,Bold" w:cs="Times New Roman"/>
          <w:szCs w:val="24"/>
        </w:rPr>
        <w:t xml:space="preserve">, </w:t>
      </w:r>
      <w:r w:rsidRPr="00F762C1">
        <w:rPr>
          <w:rFonts w:eastAsia="TimesNewRoman" w:cs="Times New Roman"/>
          <w:szCs w:val="24"/>
        </w:rPr>
        <w:t>допускается только в случае</w:t>
      </w:r>
      <w:r w:rsidRPr="00F762C1">
        <w:rPr>
          <w:rFonts w:eastAsia="TimesNewRoman,Bold" w:cs="Times New Roman"/>
          <w:szCs w:val="24"/>
        </w:rPr>
        <w:t xml:space="preserve">, </w:t>
      </w:r>
      <w:r w:rsidRPr="00F762C1">
        <w:rPr>
          <w:rFonts w:eastAsia="TimesNewRoman" w:cs="Times New Roman"/>
          <w:szCs w:val="24"/>
        </w:rPr>
        <w:t>если они имеют обособленные входы для посетителей</w:t>
      </w:r>
      <w:r w:rsidRPr="00F762C1">
        <w:rPr>
          <w:rFonts w:eastAsia="TimesNewRoman,Bold" w:cs="Times New Roman"/>
          <w:szCs w:val="24"/>
        </w:rPr>
        <w:t xml:space="preserve">, </w:t>
      </w:r>
      <w:r w:rsidRPr="00F762C1">
        <w:rPr>
          <w:rFonts w:eastAsia="TimesNewRoman" w:cs="Times New Roman"/>
          <w:szCs w:val="24"/>
        </w:rPr>
        <w:t>подъезды и площадки для парковки автомобилей</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2. </w:t>
      </w:r>
      <w:r w:rsidRPr="00F762C1">
        <w:rPr>
          <w:rFonts w:eastAsia="TimesNewRoman" w:cs="Times New Roman"/>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w:t>
      </w:r>
      <w:r w:rsidRPr="00F762C1">
        <w:rPr>
          <w:rFonts w:eastAsia="TimesNewRoman,Bold" w:cs="Times New Roman"/>
          <w:szCs w:val="24"/>
        </w:rPr>
        <w:t xml:space="preserve">, </w:t>
      </w:r>
      <w:r w:rsidRPr="00F762C1">
        <w:rPr>
          <w:rFonts w:eastAsia="TimesNewRoman" w:cs="Times New Roman"/>
          <w:szCs w:val="24"/>
        </w:rPr>
        <w:t>реконструкции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Ограничение устанавливается в составе разрешения на условно разрешенный вид использования с учетом</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 xml:space="preserve">возможности обеспечения указанного вида использования системами социального </w:t>
      </w:r>
      <w:r w:rsidRPr="00F762C1">
        <w:rPr>
          <w:rFonts w:eastAsia="TimesNewRoman,Bold" w:cs="Times New Roman"/>
          <w:szCs w:val="24"/>
        </w:rPr>
        <w:t>(</w:t>
      </w:r>
      <w:r w:rsidRPr="00F762C1">
        <w:rPr>
          <w:rFonts w:eastAsia="TimesNewRoman" w:cs="Times New Roman"/>
          <w:szCs w:val="24"/>
        </w:rPr>
        <w:t>только для объектов жилой застройки</w:t>
      </w:r>
      <w:r w:rsidRPr="00F762C1">
        <w:rPr>
          <w:rFonts w:eastAsia="TimesNewRoman,Bold" w:cs="Times New Roman"/>
          <w:szCs w:val="24"/>
        </w:rPr>
        <w:t xml:space="preserve">), </w:t>
      </w:r>
      <w:r w:rsidRPr="00F762C1">
        <w:rPr>
          <w:rFonts w:eastAsia="TimesNewRoman" w:cs="Times New Roman"/>
          <w:szCs w:val="24"/>
        </w:rPr>
        <w:t>транспортного обслуживания и инженерно</w:t>
      </w:r>
      <w:r w:rsidRPr="00F762C1">
        <w:rPr>
          <w:rFonts w:eastAsia="TimesNewRoman,Bold" w:cs="Times New Roman"/>
          <w:szCs w:val="24"/>
        </w:rPr>
        <w:t>-</w:t>
      </w:r>
      <w:r w:rsidRPr="00F762C1">
        <w:rPr>
          <w:rFonts w:eastAsia="TimesNewRoman" w:cs="Times New Roman"/>
          <w:szCs w:val="24"/>
        </w:rPr>
        <w:t xml:space="preserve">технического </w:t>
      </w:r>
      <w:r w:rsidRPr="00F762C1">
        <w:rPr>
          <w:rFonts w:eastAsia="TimesNewRoman,Bold" w:cs="Times New Roman"/>
          <w:szCs w:val="24"/>
        </w:rPr>
        <w:t>обеспечения;</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 </w:t>
      </w:r>
      <w:r w:rsidRPr="00F762C1">
        <w:rPr>
          <w:rFonts w:eastAsia="TimesNewRoman" w:cs="Times New Roman"/>
          <w:szCs w:val="24"/>
        </w:rPr>
        <w:t>возможности обеспечения условий для соблюдения прав и интересов владельцев смежно</w:t>
      </w:r>
      <w:r w:rsidRPr="00F762C1">
        <w:rPr>
          <w:rFonts w:eastAsia="TimesNewRoman,Bold" w:cs="Times New Roman"/>
          <w:szCs w:val="24"/>
        </w:rPr>
        <w:t>-</w:t>
      </w:r>
      <w:r w:rsidRPr="00F762C1">
        <w:rPr>
          <w:rFonts w:eastAsia="TimesNewRoman" w:cs="Times New Roman"/>
          <w:szCs w:val="24"/>
        </w:rPr>
        <w:t>расположенных объектов недвижимости</w:t>
      </w:r>
      <w:r w:rsidRPr="00F762C1">
        <w:rPr>
          <w:rFonts w:eastAsia="TimesNewRoman,Bold" w:cs="Times New Roman"/>
          <w:szCs w:val="24"/>
        </w:rPr>
        <w:t xml:space="preserve">, </w:t>
      </w:r>
      <w:r w:rsidRPr="00F762C1">
        <w:rPr>
          <w:rFonts w:eastAsia="TimesNewRoman" w:cs="Times New Roman"/>
          <w:szCs w:val="24"/>
        </w:rPr>
        <w:t>иных физических и юридических лиц</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w:t>
      </w:r>
      <w:r w:rsidRPr="00F762C1">
        <w:rPr>
          <w:rFonts w:eastAsia="TimesNewRoman" w:cs="Times New Roman"/>
          <w:szCs w:val="24"/>
        </w:rPr>
        <w:t>возможности снижения негативного воздействия на окружающую среду</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t xml:space="preserve">3. </w:t>
      </w:r>
      <w:r w:rsidRPr="00F762C1">
        <w:rPr>
          <w:rFonts w:eastAsia="TimesNewRoman" w:cs="Times New Roman"/>
          <w:szCs w:val="24"/>
        </w:rPr>
        <w:t>Размещение объектов основных и условно разрешенных видов использования</w:t>
      </w:r>
      <w:r w:rsidRPr="00F762C1">
        <w:rPr>
          <w:rFonts w:eastAsia="TimesNewRoman,Bold" w:cs="Times New Roman"/>
          <w:szCs w:val="24"/>
        </w:rPr>
        <w:t xml:space="preserve">, </w:t>
      </w:r>
      <w:r w:rsidRPr="00F762C1">
        <w:rPr>
          <w:rFonts w:eastAsia="TimesNewRoman" w:cs="Times New Roman"/>
          <w:szCs w:val="24"/>
        </w:rPr>
        <w:t>в отношении которых устанавливаются санитарно</w:t>
      </w:r>
      <w:r w:rsidRPr="00F762C1">
        <w:rPr>
          <w:rFonts w:eastAsia="TimesNewRoman,Bold" w:cs="Times New Roman"/>
          <w:szCs w:val="24"/>
        </w:rPr>
        <w:t>-</w:t>
      </w:r>
      <w:r w:rsidRPr="00F762C1">
        <w:rPr>
          <w:rFonts w:eastAsia="TimesNewRoman" w:cs="Times New Roman"/>
          <w:szCs w:val="24"/>
        </w:rPr>
        <w:t>защитные зоны</w:t>
      </w:r>
      <w:r w:rsidRPr="00F762C1">
        <w:rPr>
          <w:rFonts w:eastAsia="TimesNewRoman,Bold" w:cs="Times New Roman"/>
          <w:szCs w:val="24"/>
        </w:rPr>
        <w:t xml:space="preserve">, </w:t>
      </w:r>
      <w:r w:rsidRPr="00F762C1">
        <w:rPr>
          <w:rFonts w:eastAsia="TimesNewRoman" w:cs="Times New Roman"/>
          <w:szCs w:val="24"/>
        </w:rPr>
        <w:t>допускается при условии не распространения границ санитарно</w:t>
      </w:r>
      <w:r w:rsidRPr="00F762C1">
        <w:rPr>
          <w:rFonts w:eastAsia="TimesNewRoman,Bold" w:cs="Times New Roman"/>
          <w:szCs w:val="24"/>
        </w:rPr>
        <w:t>-</w:t>
      </w:r>
      <w:r w:rsidRPr="00F762C1">
        <w:rPr>
          <w:rFonts w:eastAsia="TimesNewRoman" w:cs="Times New Roman"/>
          <w:szCs w:val="24"/>
        </w:rPr>
        <w:t>защитных зон за пределы границ соответствующей территориальной зоны</w:t>
      </w:r>
      <w:r w:rsidRPr="00F762C1">
        <w:rPr>
          <w:rFonts w:eastAsia="TimesNewRoman,Bold" w:cs="Times New Roman"/>
          <w:szCs w:val="24"/>
        </w:rPr>
        <w:t xml:space="preserve">, </w:t>
      </w:r>
      <w:r w:rsidRPr="00F762C1">
        <w:rPr>
          <w:rFonts w:eastAsia="TimesNewRoman" w:cs="Times New Roman"/>
          <w:szCs w:val="24"/>
        </w:rPr>
        <w:t>а для жилых</w:t>
      </w:r>
      <w:r w:rsidRPr="00F762C1">
        <w:rPr>
          <w:rFonts w:eastAsia="TimesNewRoman,Bold" w:cs="Times New Roman"/>
          <w:szCs w:val="24"/>
        </w:rPr>
        <w:t xml:space="preserve">, </w:t>
      </w:r>
      <w:r w:rsidRPr="00F762C1">
        <w:rPr>
          <w:rFonts w:eastAsia="TimesNewRoman" w:cs="Times New Roman"/>
          <w:szCs w:val="24"/>
        </w:rPr>
        <w:t>общественно</w:t>
      </w:r>
      <w:r w:rsidRPr="00F762C1">
        <w:rPr>
          <w:rFonts w:eastAsia="TimesNewRoman,Bold" w:cs="Times New Roman"/>
          <w:szCs w:val="24"/>
        </w:rPr>
        <w:t>-</w:t>
      </w:r>
      <w:r w:rsidRPr="00F762C1">
        <w:rPr>
          <w:rFonts w:eastAsia="TimesNewRoman" w:cs="Times New Roman"/>
          <w:szCs w:val="24"/>
        </w:rPr>
        <w:t>деловых зон и зон рекреационного назначения –за пределы границ земельного участка</w:t>
      </w:r>
      <w:r w:rsidRPr="00F762C1">
        <w:rPr>
          <w:rFonts w:eastAsia="TimesNewRoman,Bold" w:cs="Times New Roman"/>
          <w:szCs w:val="24"/>
        </w:rPr>
        <w:t xml:space="preserve">, </w:t>
      </w:r>
      <w:r w:rsidRPr="00F762C1">
        <w:rPr>
          <w:rFonts w:eastAsia="TimesNewRoman" w:cs="Times New Roman"/>
          <w:szCs w:val="24"/>
        </w:rPr>
        <w:t>на территории которых находятся указанные объекты</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Bold" w:cs="Times New Roman"/>
          <w:szCs w:val="24"/>
        </w:rPr>
      </w:pPr>
      <w:r w:rsidRPr="00F762C1">
        <w:rPr>
          <w:rFonts w:eastAsia="TimesNewRoman,Bold" w:cs="Times New Roman"/>
          <w:szCs w:val="24"/>
        </w:rPr>
        <w:lastRenderedPageBreak/>
        <w:t xml:space="preserve">4. </w:t>
      </w:r>
      <w:r w:rsidRPr="00F762C1">
        <w:rPr>
          <w:rFonts w:eastAsia="TimesNewRoman" w:cs="Times New Roman"/>
          <w:szCs w:val="24"/>
        </w:rPr>
        <w:t>Отнесение к основным или условно разрешенным видам использования земельныхучастков и объектов капитального строительства</w:t>
      </w:r>
      <w:r w:rsidRPr="00F762C1">
        <w:rPr>
          <w:rFonts w:eastAsia="TimesNewRoman,Bold" w:cs="Times New Roman"/>
          <w:szCs w:val="24"/>
        </w:rPr>
        <w:t xml:space="preserve">, </w:t>
      </w:r>
      <w:r w:rsidRPr="00F762C1">
        <w:rPr>
          <w:rFonts w:eastAsia="TimesNewRoman" w:cs="Times New Roman"/>
          <w:szCs w:val="24"/>
        </w:rPr>
        <w:t>не перечисленных в перечнях основных иусловно разрешенных видов использования территориальных зон</w:t>
      </w:r>
      <w:r w:rsidRPr="00F762C1">
        <w:rPr>
          <w:rFonts w:eastAsia="TimesNewRoman,Bold" w:cs="Times New Roman"/>
          <w:szCs w:val="24"/>
        </w:rPr>
        <w:t xml:space="preserve">, </w:t>
      </w:r>
      <w:r w:rsidRPr="00F762C1">
        <w:rPr>
          <w:rFonts w:eastAsia="TimesNewRoman" w:cs="Times New Roman"/>
          <w:szCs w:val="24"/>
        </w:rPr>
        <w:t>осуществляется Комиссией по землепользованию и застройке</w:t>
      </w:r>
      <w:r w:rsidR="00BC27C4">
        <w:rPr>
          <w:rFonts w:eastAsia="TimesNewRoman" w:cs="Times New Roman"/>
          <w:szCs w:val="24"/>
        </w:rPr>
        <w:t>,</w:t>
      </w:r>
      <w:r w:rsidR="003636C4">
        <w:rPr>
          <w:rFonts w:eastAsia="TimesNewRoman" w:cs="Times New Roman"/>
          <w:szCs w:val="24"/>
        </w:rPr>
        <w:t>Воскресенск</w:t>
      </w:r>
      <w:r w:rsidR="00BC27C4">
        <w:rPr>
          <w:rFonts w:eastAsia="TimesNewRoman" w:cs="Times New Roman"/>
          <w:szCs w:val="24"/>
        </w:rPr>
        <w:t>ий</w:t>
      </w:r>
      <w:r w:rsidRPr="00F762C1">
        <w:rPr>
          <w:rFonts w:eastAsia="TimesNewRoman" w:cs="Times New Roman"/>
          <w:szCs w:val="24"/>
        </w:rPr>
        <w:t>муниципальн</w:t>
      </w:r>
      <w:r w:rsidR="00BC27C4">
        <w:rPr>
          <w:rFonts w:eastAsia="TimesNewRoman" w:cs="Times New Roman"/>
          <w:szCs w:val="24"/>
        </w:rPr>
        <w:t>ый</w:t>
      </w:r>
      <w:r w:rsidRPr="00F762C1">
        <w:rPr>
          <w:rFonts w:eastAsia="TimesNewRoman" w:cs="Times New Roman"/>
          <w:szCs w:val="24"/>
        </w:rPr>
        <w:t xml:space="preserve"> район Московской области в порядке, установленном Правил</w:t>
      </w:r>
      <w:r w:rsidR="00BC27C4">
        <w:rPr>
          <w:rFonts w:eastAsia="TimesNewRoman" w:cs="Times New Roman"/>
          <w:szCs w:val="24"/>
        </w:rPr>
        <w:t>ами</w:t>
      </w:r>
      <w:r w:rsidRPr="00F762C1">
        <w:rPr>
          <w:rFonts w:eastAsia="TimesNewRoman,Bold" w:cs="Times New Roman"/>
          <w:szCs w:val="24"/>
        </w:rPr>
        <w:t>.</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Bold" w:cs="Times New Roman"/>
          <w:szCs w:val="24"/>
        </w:rPr>
        <w:t xml:space="preserve">5. </w:t>
      </w:r>
      <w:r w:rsidRPr="00F762C1">
        <w:rPr>
          <w:rFonts w:eastAsia="TimesNewRoman" w:cs="Times New Roman"/>
          <w:szCs w:val="24"/>
        </w:rPr>
        <w:t>Земельные участки общего пользования могут включаться в состав различных территориальных зон и не подлежат приватизации.</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 w:cs="Times New Roman"/>
          <w:szCs w:val="24"/>
        </w:rPr>
        <w:t>6. В случае если земельный участок и (или)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то правовой режим землепользования и застройки территории указанного земельного участка определяется совокупностью требований данного ограничения, и ограничений, указанных в</w:t>
      </w:r>
      <w:r w:rsidR="000C37E0">
        <w:rPr>
          <w:rFonts w:eastAsia="TimesNewRoman" w:cs="Times New Roman"/>
          <w:szCs w:val="24"/>
        </w:rPr>
        <w:t xml:space="preserve">главе </w:t>
      </w:r>
      <w:r w:rsidR="00117112">
        <w:rPr>
          <w:rFonts w:eastAsia="TimesNewRoman" w:cs="Times New Roman"/>
          <w:szCs w:val="24"/>
        </w:rPr>
        <w:t>8</w:t>
      </w:r>
      <w:r w:rsidRPr="00F762C1">
        <w:rPr>
          <w:rFonts w:eastAsia="TimesNewRoman" w:cs="Times New Roman"/>
          <w:szCs w:val="24"/>
        </w:rPr>
        <w:t xml:space="preserve">Правил. </w:t>
      </w:r>
      <w:r w:rsidR="00A274E6">
        <w:t xml:space="preserve">При этом </w:t>
      </w:r>
      <w:r w:rsidR="00117112">
        <w:t xml:space="preserve">применяются </w:t>
      </w:r>
      <w:r w:rsidR="00A274E6">
        <w:t>более строгие требования, относящиеся к одному и тому же параметру.</w:t>
      </w:r>
    </w:p>
    <w:p w:rsidR="00973BCE" w:rsidRPr="00F762C1" w:rsidRDefault="00973BCE" w:rsidP="00973BCE">
      <w:pPr>
        <w:autoSpaceDE w:val="0"/>
        <w:autoSpaceDN w:val="0"/>
        <w:adjustRightInd w:val="0"/>
        <w:contextualSpacing/>
        <w:rPr>
          <w:rFonts w:eastAsia="TimesNewRoman" w:cs="Times New Roman"/>
          <w:szCs w:val="24"/>
        </w:rPr>
      </w:pPr>
      <w:r w:rsidRPr="00F762C1">
        <w:rPr>
          <w:rFonts w:eastAsia="TimesNewRoman" w:cs="Times New Roman"/>
          <w:szCs w:val="24"/>
        </w:rPr>
        <w:t>7. Земельные участки и объекты капитального строительства в состав</w:t>
      </w:r>
      <w:r w:rsidR="00A274E6">
        <w:rPr>
          <w:rFonts w:eastAsia="TimesNewRoman" w:cs="Times New Roman"/>
          <w:szCs w:val="24"/>
        </w:rPr>
        <w:t>е</w:t>
      </w:r>
      <w:r w:rsidRPr="00F762C1">
        <w:rPr>
          <w:rFonts w:eastAsia="TimesNewRoman" w:cs="Times New Roman"/>
          <w:szCs w:val="24"/>
        </w:rPr>
        <w:t xml:space="preserve"> различных территориальных зон, включенные в состав планируемых территорий общего пользования и по результатам рабочего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Российской Федерации. В дальнейшем изменяются границы территориальных зон, в состав которых входили изъятые земельные участки. </w:t>
      </w:r>
    </w:p>
    <w:p w:rsidR="000F0275" w:rsidRPr="00973BCE" w:rsidRDefault="000F0275" w:rsidP="000F0275">
      <w:pPr>
        <w:autoSpaceDE w:val="0"/>
        <w:autoSpaceDN w:val="0"/>
        <w:adjustRightInd w:val="0"/>
        <w:rPr>
          <w:rFonts w:eastAsia="TimesNewRoman,Bold" w:cs="Times New Roman"/>
          <w:b/>
          <w:bCs/>
          <w:szCs w:val="24"/>
        </w:rPr>
      </w:pPr>
    </w:p>
    <w:p w:rsidR="000F0275" w:rsidRPr="00973BCE" w:rsidRDefault="000F0275" w:rsidP="007A3E85">
      <w:pPr>
        <w:pStyle w:val="3"/>
        <w:rPr>
          <w:rFonts w:eastAsia="TimesNewRoman,Bold"/>
        </w:rPr>
      </w:pPr>
      <w:bookmarkStart w:id="141" w:name="_Toc432755114"/>
      <w:bookmarkStart w:id="142" w:name="_Toc440968678"/>
      <w:r w:rsidRPr="00973BCE">
        <w:rPr>
          <w:rFonts w:eastAsia="TimesNewRoman,Bold"/>
        </w:rPr>
        <w:t xml:space="preserve">Статья </w:t>
      </w:r>
      <w:r w:rsidR="00117112">
        <w:rPr>
          <w:rFonts w:eastAsia="TimesNewRoman,Bold"/>
        </w:rPr>
        <w:t>39</w:t>
      </w:r>
      <w:r w:rsidRPr="00973BCE">
        <w:rPr>
          <w:rFonts w:eastAsia="TimesNewRoman,Bold"/>
        </w:rPr>
        <w:t>. Минимальные отступы зданий, строений, сооружений от границземельных участков</w:t>
      </w:r>
      <w:bookmarkEnd w:id="141"/>
      <w:bookmarkEnd w:id="142"/>
    </w:p>
    <w:p w:rsidR="007A3E85" w:rsidRPr="00973BCE" w:rsidRDefault="007A3E85" w:rsidP="000F0275">
      <w:pPr>
        <w:autoSpaceDE w:val="0"/>
        <w:autoSpaceDN w:val="0"/>
        <w:adjustRightInd w:val="0"/>
        <w:rPr>
          <w:rFonts w:eastAsia="TimesNewRoman,Bold" w:cs="Times New Roman"/>
          <w:szCs w:val="24"/>
        </w:rPr>
      </w:pPr>
    </w:p>
    <w:p w:rsidR="000F0275" w:rsidRPr="00973BCE" w:rsidRDefault="000F0275" w:rsidP="007A3E85">
      <w:pPr>
        <w:rPr>
          <w:rFonts w:eastAsia="TimesNewRoman,Bold"/>
        </w:rPr>
      </w:pPr>
      <w:r w:rsidRPr="00973BCE">
        <w:rPr>
          <w:rFonts w:eastAsia="TimesNewRoman,Bold"/>
        </w:rPr>
        <w:t xml:space="preserve">1. </w:t>
      </w:r>
      <w:r w:rsidRPr="00973BCE">
        <w:rPr>
          <w:rFonts w:eastAsia="TimesNewRoman"/>
        </w:rPr>
        <w:t>Общие требования к минимальным отступам зданий</w:t>
      </w:r>
      <w:r w:rsidRPr="00973BCE">
        <w:rPr>
          <w:rFonts w:eastAsia="TimesNewRoman,Bold"/>
        </w:rPr>
        <w:t xml:space="preserve">, </w:t>
      </w:r>
      <w:r w:rsidRPr="00973BCE">
        <w:rPr>
          <w:rFonts w:eastAsia="TimesNewRoman"/>
        </w:rPr>
        <w:t>строений</w:t>
      </w:r>
      <w:r w:rsidRPr="00973BCE">
        <w:rPr>
          <w:rFonts w:eastAsia="TimesNewRoman,Bold"/>
        </w:rPr>
        <w:t xml:space="preserve">, </w:t>
      </w:r>
      <w:r w:rsidRPr="00973BCE">
        <w:rPr>
          <w:rFonts w:eastAsia="TimesNewRoman"/>
        </w:rPr>
        <w:t>сооружений отграниц земельных участков в целях определения мест допустимого размещения зданий</w:t>
      </w:r>
      <w:r w:rsidRPr="00973BCE">
        <w:rPr>
          <w:rFonts w:eastAsia="TimesNewRoman,Bold"/>
        </w:rPr>
        <w:t>,</w:t>
      </w:r>
      <w:r w:rsidRPr="00973BCE">
        <w:rPr>
          <w:rFonts w:eastAsia="TimesNewRoman"/>
        </w:rPr>
        <w:t>строений</w:t>
      </w:r>
      <w:r w:rsidRPr="00973BCE">
        <w:rPr>
          <w:rFonts w:eastAsia="TimesNewRoman,Bold"/>
        </w:rPr>
        <w:t xml:space="preserve">, </w:t>
      </w:r>
      <w:r w:rsidRPr="00973BCE">
        <w:rPr>
          <w:rFonts w:eastAsia="TimesNewRoman"/>
        </w:rPr>
        <w:t>сооружений</w:t>
      </w:r>
      <w:r w:rsidRPr="00973BCE">
        <w:rPr>
          <w:rFonts w:eastAsia="TimesNewRoman,Bold"/>
        </w:rPr>
        <w:t xml:space="preserve">, </w:t>
      </w:r>
      <w:r w:rsidRPr="00973BCE">
        <w:rPr>
          <w:rFonts w:eastAsia="TimesNewRoman"/>
        </w:rPr>
        <w:t>за пределами которых запрещено строительство зданий</w:t>
      </w:r>
      <w:r w:rsidRPr="00973BCE">
        <w:rPr>
          <w:rFonts w:eastAsia="TimesNewRoman,Bold"/>
        </w:rPr>
        <w:t xml:space="preserve">, </w:t>
      </w:r>
      <w:r w:rsidRPr="00973BCE">
        <w:rPr>
          <w:rFonts w:eastAsia="TimesNewRoman"/>
        </w:rPr>
        <w:t>строений</w:t>
      </w:r>
      <w:r w:rsidRPr="00973BCE">
        <w:rPr>
          <w:rFonts w:eastAsia="TimesNewRoman,Bold"/>
        </w:rPr>
        <w:t>,</w:t>
      </w:r>
      <w:r w:rsidRPr="00973BCE">
        <w:rPr>
          <w:rFonts w:eastAsia="TimesNewRoman"/>
        </w:rPr>
        <w:t>сооружений</w:t>
      </w:r>
      <w:r w:rsidRPr="00973BCE">
        <w:rPr>
          <w:rFonts w:eastAsia="TimesNewRoman,Bold"/>
        </w:rPr>
        <w:t xml:space="preserve">, </w:t>
      </w:r>
      <w:r w:rsidRPr="00973BCE">
        <w:rPr>
          <w:rFonts w:eastAsia="TimesNewRoman"/>
        </w:rPr>
        <w:t>устанавливаются для участков</w:t>
      </w:r>
      <w:r w:rsidRPr="00973BCE">
        <w:rPr>
          <w:rFonts w:eastAsia="TimesNewRoman,Bold"/>
        </w:rPr>
        <w:t xml:space="preserve">, </w:t>
      </w:r>
      <w:r w:rsidRPr="00973BCE">
        <w:rPr>
          <w:rFonts w:eastAsia="TimesNewRoman"/>
        </w:rPr>
        <w:t>расположенных во всех территориальных зонах</w:t>
      </w:r>
      <w:r w:rsidRPr="00973BCE">
        <w:rPr>
          <w:rFonts w:eastAsia="TimesNewRoman,Bold"/>
        </w:rPr>
        <w:t>(</w:t>
      </w:r>
      <w:r w:rsidRPr="00973BCE">
        <w:rPr>
          <w:rFonts w:eastAsia="TimesNewRoman"/>
        </w:rPr>
        <w:t>исключения для конкретных видов зданий</w:t>
      </w:r>
      <w:r w:rsidRPr="00973BCE">
        <w:rPr>
          <w:rFonts w:eastAsia="TimesNewRoman,Bold"/>
        </w:rPr>
        <w:t xml:space="preserve">, </w:t>
      </w:r>
      <w:r w:rsidRPr="00973BCE">
        <w:rPr>
          <w:rFonts w:eastAsia="TimesNewRoman"/>
        </w:rPr>
        <w:t>строений и сооружений приведены врегламентах соответствующих зон</w:t>
      </w:r>
      <w:r w:rsidRPr="00973BCE">
        <w:rPr>
          <w:rFonts w:eastAsia="TimesNewRoman,Bold"/>
        </w:rPr>
        <w:t>).</w:t>
      </w:r>
    </w:p>
    <w:p w:rsidR="000F0275" w:rsidRPr="00973BCE" w:rsidRDefault="000F0275" w:rsidP="007A3E85">
      <w:pPr>
        <w:rPr>
          <w:rFonts w:eastAsia="TimesNewRoman"/>
        </w:rPr>
      </w:pPr>
      <w:r w:rsidRPr="00973BCE">
        <w:rPr>
          <w:rFonts w:eastAsia="TimesNewRoman,Bold"/>
        </w:rPr>
        <w:t xml:space="preserve">2. </w:t>
      </w:r>
      <w:r w:rsidRPr="00973BCE">
        <w:rPr>
          <w:rFonts w:eastAsia="TimesNewRoman"/>
        </w:rPr>
        <w:t>Минимальные отступы от границ земельных участков, если иное не установленорегламентами зоны, документацией по планировке территории, до стен зданий, строений,сооружений должны составлять со стороны улиц – не менее чем 5 м, со стороны проездов –</w:t>
      </w:r>
      <w:r w:rsidRPr="00973BCE">
        <w:rPr>
          <w:rFonts w:eastAsia="TimesNewRoman" w:cs="Times New Roman"/>
          <w:szCs w:val="24"/>
        </w:rPr>
        <w:t>не менее чем 3 м, от других границ земельного участка – не менее 3 м</w:t>
      </w:r>
      <w:r w:rsidRPr="00973BCE">
        <w:rPr>
          <w:rFonts w:eastAsia="TimesNewRoman,Bold" w:cs="Times New Roman"/>
          <w:szCs w:val="24"/>
        </w:rPr>
        <w:t>.</w:t>
      </w:r>
    </w:p>
    <w:p w:rsidR="000F0275" w:rsidRPr="00973BCE" w:rsidRDefault="000F0275" w:rsidP="000F0275">
      <w:pPr>
        <w:autoSpaceDE w:val="0"/>
        <w:autoSpaceDN w:val="0"/>
        <w:adjustRightInd w:val="0"/>
        <w:contextualSpacing/>
        <w:rPr>
          <w:rFonts w:eastAsia="TimesNewRoman" w:cs="Times New Roman"/>
          <w:szCs w:val="24"/>
        </w:rPr>
      </w:pPr>
    </w:p>
    <w:p w:rsidR="000F0275" w:rsidRPr="00973BCE" w:rsidRDefault="000F0275" w:rsidP="007A3E85">
      <w:pPr>
        <w:pStyle w:val="3"/>
      </w:pPr>
      <w:bookmarkStart w:id="143" w:name="_Toc432755115"/>
      <w:bookmarkStart w:id="144" w:name="_Toc440968679"/>
      <w:r w:rsidRPr="00973BCE">
        <w:t xml:space="preserve">Статья </w:t>
      </w:r>
      <w:r w:rsidR="00117112">
        <w:t>40</w:t>
      </w:r>
      <w:r w:rsidRPr="00973BCE">
        <w:t>. Градостроительные регламенты для жилых зон</w:t>
      </w:r>
      <w:bookmarkEnd w:id="143"/>
      <w:bookmarkEnd w:id="144"/>
    </w:p>
    <w:p w:rsidR="00A274E6" w:rsidRDefault="00A274E6" w:rsidP="00973BCE">
      <w:pPr>
        <w:contextualSpacing/>
        <w:rPr>
          <w:rFonts w:cs="Times New Roman"/>
          <w:szCs w:val="24"/>
        </w:rPr>
      </w:pPr>
    </w:p>
    <w:p w:rsidR="00973BCE" w:rsidRPr="00F762C1" w:rsidRDefault="00973BCE" w:rsidP="00973BCE">
      <w:pPr>
        <w:contextualSpacing/>
        <w:rPr>
          <w:rFonts w:cs="Times New Roman"/>
          <w:szCs w:val="24"/>
        </w:rPr>
      </w:pPr>
      <w:r w:rsidRPr="00F762C1">
        <w:rPr>
          <w:rFonts w:cs="Times New Roman"/>
          <w:szCs w:val="24"/>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973BCE" w:rsidRPr="00F762C1" w:rsidRDefault="00973BCE" w:rsidP="00973BCE">
      <w:pPr>
        <w:widowControl w:val="0"/>
        <w:autoSpaceDE w:val="0"/>
        <w:autoSpaceDN w:val="0"/>
        <w:adjustRightInd w:val="0"/>
        <w:contextualSpacing/>
        <w:rPr>
          <w:rFonts w:cs="Times New Roman"/>
          <w:b/>
          <w:szCs w:val="24"/>
        </w:rPr>
      </w:pPr>
      <w:r w:rsidRPr="00F762C1">
        <w:rPr>
          <w:rFonts w:cs="Times New Roman"/>
          <w:b/>
          <w:szCs w:val="24"/>
        </w:rPr>
        <w:t xml:space="preserve">Размещениедетских учреждений дошкольного и школьного образования допускается исключительно вне зоны шумового дискомфорта (санитарного разрыва по факту шума наземного транспорта).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В соответствии с Приложением к </w:t>
      </w:r>
      <w:hyperlink r:id="rId24" w:tgtFrame="_blank" w:history="1">
        <w:r w:rsidRPr="00F762C1">
          <w:rPr>
            <w:rStyle w:val="s3"/>
            <w:rFonts w:cs="Times New Roman"/>
            <w:szCs w:val="24"/>
          </w:rPr>
          <w:t>приказу</w:t>
        </w:r>
      </w:hyperlink>
      <w:r w:rsidRPr="00F762C1">
        <w:rPr>
          <w:rFonts w:cs="Times New Roman"/>
          <w:szCs w:val="24"/>
        </w:rPr>
        <w:t> Министерства экономического развития Р</w:t>
      </w:r>
      <w:r w:rsidR="00980487">
        <w:rPr>
          <w:rFonts w:cs="Times New Roman"/>
          <w:szCs w:val="24"/>
        </w:rPr>
        <w:t xml:space="preserve">оссийской </w:t>
      </w:r>
      <w:r w:rsidRPr="00F762C1">
        <w:rPr>
          <w:rFonts w:cs="Times New Roman"/>
          <w:szCs w:val="24"/>
        </w:rPr>
        <w:t>Ф</w:t>
      </w:r>
      <w:r w:rsidR="00980487">
        <w:rPr>
          <w:rFonts w:cs="Times New Roman"/>
          <w:szCs w:val="24"/>
        </w:rPr>
        <w:t>едерации</w:t>
      </w:r>
      <w:r w:rsidRPr="00F762C1">
        <w:rPr>
          <w:rFonts w:cs="Times New Roman"/>
          <w:szCs w:val="24"/>
        </w:rPr>
        <w:t xml:space="preserve"> от 01.09.2014 № 540 «Классификатор видов разрешенного использования земельных участков»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lastRenderedPageBreak/>
        <w:t>- с целью извлечения предпринимательской выгоды из предоставления жилого помещения для временного проживания в них (гостиницы, дома отдыха);</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непрерывности производства (вахтовые помещения, служебные жилые помещения на производственных объектах);</w:t>
      </w:r>
    </w:p>
    <w:p w:rsidR="00973BCE" w:rsidRPr="00F762C1" w:rsidRDefault="00973BCE" w:rsidP="00973BCE">
      <w:pPr>
        <w:widowControl w:val="0"/>
        <w:autoSpaceDE w:val="0"/>
        <w:autoSpaceDN w:val="0"/>
        <w:adjustRightInd w:val="0"/>
        <w:contextualSpacing/>
        <w:rPr>
          <w:rFonts w:cs="Times New Roman"/>
          <w:szCs w:val="24"/>
        </w:rPr>
      </w:pPr>
      <w:r w:rsidRPr="00F762C1">
        <w:rPr>
          <w:rFonts w:cs="Times New Roman"/>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EA16A0" w:rsidRDefault="00EA16A0" w:rsidP="00EA16A0">
      <w:pPr>
        <w:rPr>
          <w:rFonts w:cs="Times New Roman"/>
          <w:b/>
          <w:szCs w:val="24"/>
        </w:rPr>
      </w:pPr>
    </w:p>
    <w:p w:rsidR="00EA16A0" w:rsidRDefault="00EA16A0" w:rsidP="00EA16A0">
      <w:r>
        <w:rPr>
          <w:rFonts w:cs="Times New Roman"/>
          <w:b/>
          <w:szCs w:val="24"/>
        </w:rPr>
        <w:t>Ж-2 – зона застройки малоэтажными жилыми домам (1-3 этажа)</w:t>
      </w:r>
    </w:p>
    <w:p w:rsidR="00EA16A0" w:rsidRDefault="00EA16A0" w:rsidP="00EA16A0">
      <w:pPr>
        <w:tabs>
          <w:tab w:val="left" w:pos="0"/>
        </w:tabs>
        <w:contextualSpacing/>
      </w:pPr>
      <w:r>
        <w:rPr>
          <w:rFonts w:cs="Times New Roman"/>
          <w:i/>
          <w:szCs w:val="24"/>
        </w:rPr>
        <w:t>Зона застройки малоэтажными жилыми домами Ж-2 выделена для формирования жилых районов с размещением домов малой этажности (1 -3 этажа).</w:t>
      </w:r>
    </w:p>
    <w:p w:rsidR="00EA16A0" w:rsidRDefault="00EA16A0" w:rsidP="00EA16A0">
      <w:pPr>
        <w:pStyle w:val="Iauiue"/>
        <w:suppressAutoHyphens w:val="0"/>
        <w:ind w:firstLine="709"/>
        <w:jc w:val="both"/>
        <w:rPr>
          <w:rFonts w:eastAsia="Times New Roman"/>
          <w:b/>
          <w:sz w:val="24"/>
          <w:szCs w:val="24"/>
          <w:lang w:eastAsia="ru-RU"/>
        </w:rPr>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EA16A0" w:rsidRDefault="00EA16A0" w:rsidP="00EA16A0">
      <w:pPr>
        <w:widowControl w:val="0"/>
        <w:contextualSpacing/>
        <w:rPr>
          <w:rFonts w:cs="Times New Roman"/>
          <w:szCs w:val="24"/>
        </w:rPr>
      </w:pPr>
      <w:r>
        <w:rPr>
          <w:rFonts w:cs="Times New Roman"/>
          <w:szCs w:val="24"/>
        </w:rPr>
        <w:t>1</w:t>
      </w:r>
      <w:r>
        <w:rPr>
          <w:rFonts w:eastAsia="Times New Roman" w:cs="Times New Roman"/>
          <w:szCs w:val="24"/>
        </w:rPr>
        <w:t xml:space="preserve">. </w:t>
      </w:r>
      <w:r>
        <w:rPr>
          <w:rFonts w:cs="Times New Roman"/>
          <w:szCs w:val="24"/>
        </w:rPr>
        <w:t>Блокированная жилая застройка (код 2.3):</w:t>
      </w:r>
    </w:p>
    <w:p w:rsidR="00EA16A0" w:rsidRDefault="00EA16A0" w:rsidP="00EA16A0">
      <w:pPr>
        <w:rPr>
          <w:rFonts w:cs="Times New Roman"/>
          <w:szCs w:val="24"/>
        </w:rPr>
      </w:pPr>
      <w:r>
        <w:rPr>
          <w:rFonts w:cs="Times New Roman"/>
          <w:szCs w:val="24"/>
        </w:rP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EA16A0" w:rsidRDefault="00EA16A0" w:rsidP="00EA16A0">
      <w:pPr>
        <w:rPr>
          <w:rFonts w:cs="Times New Roman"/>
          <w:szCs w:val="24"/>
        </w:rPr>
      </w:pPr>
      <w:r>
        <w:rPr>
          <w:rFonts w:cs="Times New Roman"/>
          <w:szCs w:val="24"/>
        </w:rPr>
        <w:t>–  разведение декоративных и плодовых деревьев, овощных и ягодных культур;</w:t>
      </w:r>
    </w:p>
    <w:p w:rsidR="00EA16A0" w:rsidRDefault="00EA16A0" w:rsidP="00EA16A0">
      <w:pPr>
        <w:rPr>
          <w:rFonts w:cs="Times New Roman"/>
          <w:szCs w:val="24"/>
        </w:rPr>
      </w:pPr>
      <w:r>
        <w:rPr>
          <w:rFonts w:cs="Times New Roman"/>
          <w:szCs w:val="24"/>
        </w:rPr>
        <w:t>–  размещение индивидуальных гаражей и иных вспомогательных сооружений;</w:t>
      </w:r>
    </w:p>
    <w:p w:rsidR="00EA16A0" w:rsidRDefault="00EA16A0" w:rsidP="00EA16A0">
      <w:pPr>
        <w:widowControl w:val="0"/>
        <w:contextualSpacing/>
        <w:rPr>
          <w:rFonts w:cs="Times New Roman"/>
          <w:szCs w:val="24"/>
        </w:rPr>
      </w:pPr>
      <w:r>
        <w:rPr>
          <w:rFonts w:cs="Times New Roman"/>
          <w:szCs w:val="24"/>
        </w:rPr>
        <w:t>– обустройство спортивных и детских площадок, площадок отдыха.</w:t>
      </w:r>
    </w:p>
    <w:p w:rsidR="00EA16A0" w:rsidRDefault="00EA16A0" w:rsidP="00EA16A0">
      <w:pPr>
        <w:widowControl w:val="0"/>
        <w:contextualSpacing/>
        <w:rPr>
          <w:rFonts w:cs="Times New Roman"/>
          <w:b/>
          <w:szCs w:val="24"/>
        </w:rPr>
      </w:pPr>
      <w:r>
        <w:rPr>
          <w:rFonts w:cs="Times New Roman"/>
          <w:szCs w:val="24"/>
        </w:rPr>
        <w:t>2. Малоэтажная многоквартирная жилая застройка (код 2.1.1):</w:t>
      </w:r>
    </w:p>
    <w:p w:rsidR="00EA16A0" w:rsidRDefault="00EA16A0" w:rsidP="00EA16A0">
      <w:pPr>
        <w:rPr>
          <w:rFonts w:cs="Times New Roman"/>
          <w:szCs w:val="24"/>
        </w:rPr>
      </w:pPr>
      <w:r>
        <w:rPr>
          <w:rFonts w:cs="Times New Roman"/>
          <w:szCs w:val="24"/>
        </w:rPr>
        <w:t>– размещение малоэтажного многоквартирного жилого дома (дом, пригодный для постоянного проживания, высотой до 4 этажей, включая мансардный);</w:t>
      </w:r>
    </w:p>
    <w:p w:rsidR="00EA16A0" w:rsidRDefault="00EA16A0" w:rsidP="00EA16A0">
      <w:pPr>
        <w:rPr>
          <w:rFonts w:cs="Times New Roman"/>
          <w:szCs w:val="24"/>
        </w:rPr>
      </w:pPr>
      <w:r>
        <w:rPr>
          <w:rFonts w:cs="Times New Roman"/>
          <w:szCs w:val="24"/>
        </w:rPr>
        <w:t>– разведение декоративных и плодовых деревьев, овощных и ягодных культур;</w:t>
      </w:r>
    </w:p>
    <w:p w:rsidR="00EA16A0" w:rsidRDefault="00EA16A0" w:rsidP="00EA16A0">
      <w:pPr>
        <w:rPr>
          <w:rFonts w:cs="Times New Roman"/>
          <w:szCs w:val="24"/>
        </w:rPr>
      </w:pPr>
      <w:r>
        <w:rPr>
          <w:rFonts w:cs="Times New Roman"/>
          <w:szCs w:val="24"/>
        </w:rPr>
        <w:t>– размещение индивидуальных гаражей и иных вспомогательных сооружений;</w:t>
      </w:r>
    </w:p>
    <w:p w:rsidR="00EA16A0" w:rsidRDefault="00EA16A0" w:rsidP="00EA16A0">
      <w:pPr>
        <w:rPr>
          <w:rFonts w:cs="Times New Roman"/>
          <w:szCs w:val="24"/>
        </w:rPr>
      </w:pPr>
      <w:r>
        <w:rPr>
          <w:rFonts w:cs="Times New Roman"/>
          <w:szCs w:val="24"/>
        </w:rPr>
        <w:t>– обустройство спортивных и детских площадок, площадок отдыха;</w:t>
      </w:r>
    </w:p>
    <w:p w:rsidR="00EA16A0" w:rsidRDefault="00EA16A0" w:rsidP="00EA16A0">
      <w:pPr>
        <w:widowControl w:val="0"/>
        <w:contextualSpacing/>
        <w:rPr>
          <w:rFonts w:cs="Times New Roman"/>
          <w:szCs w:val="24"/>
        </w:rPr>
      </w:pPr>
      <w:r>
        <w:rPr>
          <w:rFonts w:cs="Times New Roman"/>
          <w:szCs w:val="24"/>
        </w:rPr>
        <w:t>–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EA16A0" w:rsidRDefault="00EA16A0" w:rsidP="00EA16A0">
      <w:pPr>
        <w:widowControl w:val="0"/>
        <w:contextualSpacing/>
        <w:rPr>
          <w:rFonts w:cs="Times New Roman"/>
          <w:b/>
          <w:szCs w:val="24"/>
        </w:rPr>
      </w:pPr>
      <w:r>
        <w:rPr>
          <w:rFonts w:cs="Times New Roman"/>
          <w:szCs w:val="24"/>
        </w:rPr>
        <w:t>3</w:t>
      </w:r>
      <w:r>
        <w:rPr>
          <w:rFonts w:cs="Times New Roman"/>
          <w:b/>
          <w:szCs w:val="24"/>
        </w:rPr>
        <w:t xml:space="preserve">. </w:t>
      </w:r>
      <w:r>
        <w:rPr>
          <w:rFonts w:cs="Times New Roman"/>
          <w:szCs w:val="24"/>
        </w:rPr>
        <w:t>Дошкольное, начальное и среднее общее образование (код 3.5.1):</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EA16A0" w:rsidRDefault="00EA16A0" w:rsidP="00EA16A0">
      <w:pPr>
        <w:contextualSpacing/>
        <w:rPr>
          <w:rFonts w:cs="Times New Roman"/>
          <w:szCs w:val="24"/>
        </w:rPr>
      </w:pPr>
      <w:r>
        <w:rPr>
          <w:rFonts w:eastAsia="Times New Roman" w:cs="Times New Roman"/>
          <w:szCs w:val="24"/>
        </w:rPr>
        <w:t xml:space="preserve">4. </w:t>
      </w:r>
      <w:r>
        <w:rPr>
          <w:rFonts w:cs="Times New Roman"/>
          <w:szCs w:val="24"/>
        </w:rPr>
        <w:t>Коммунальное обслуживание (код 3.1):</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EA16A0" w:rsidRDefault="00EA16A0" w:rsidP="00EA16A0">
      <w:pPr>
        <w:widowControl w:val="0"/>
        <w:contextualSpacing/>
        <w:rPr>
          <w:rFonts w:cs="Times New Roman"/>
          <w:szCs w:val="24"/>
        </w:rPr>
      </w:pPr>
      <w:r>
        <w:rPr>
          <w:rFonts w:cs="Times New Roman"/>
          <w:szCs w:val="24"/>
        </w:rPr>
        <w:t>5. Бытовое обслуживание (код 3.3):</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EA16A0" w:rsidRDefault="00EA16A0" w:rsidP="00EA16A0">
      <w:pPr>
        <w:widowControl w:val="0"/>
        <w:contextualSpacing/>
        <w:rPr>
          <w:rFonts w:cs="Times New Roman"/>
          <w:szCs w:val="24"/>
        </w:rPr>
      </w:pPr>
      <w:r>
        <w:rPr>
          <w:rFonts w:cs="Times New Roman"/>
          <w:szCs w:val="24"/>
        </w:rPr>
        <w:lastRenderedPageBreak/>
        <w:t>6. Амбулаторно-поликлиническое обслуживание (код 3.4.1):</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EA16A0" w:rsidRDefault="00EA16A0" w:rsidP="00EA16A0">
      <w:pPr>
        <w:widowControl w:val="0"/>
        <w:contextualSpacing/>
        <w:rPr>
          <w:rFonts w:cs="Times New Roman"/>
          <w:szCs w:val="24"/>
        </w:rPr>
      </w:pPr>
      <w:r>
        <w:rPr>
          <w:rFonts w:cs="Times New Roman"/>
          <w:szCs w:val="24"/>
        </w:rPr>
        <w:t>7. Магазины (код 4.4):</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EA16A0" w:rsidRDefault="00EA16A0" w:rsidP="00EA16A0">
      <w:pPr>
        <w:widowControl w:val="0"/>
        <w:contextualSpacing/>
        <w:rPr>
          <w:rFonts w:eastAsia="Times New Roman" w:cs="Times New Roman"/>
          <w:b/>
          <w:szCs w:val="24"/>
        </w:rPr>
      </w:pPr>
      <w:r>
        <w:rPr>
          <w:rFonts w:cs="Times New Roman"/>
          <w:color w:val="000000"/>
          <w:szCs w:val="24"/>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указанными в пунктах </w:t>
      </w:r>
      <w:r>
        <w:rPr>
          <w:rFonts w:cs="Times New Roman"/>
          <w:szCs w:val="24"/>
          <w:shd w:val="clear" w:color="auto" w:fill="FFFFFF"/>
        </w:rPr>
        <w:t>4-7</w:t>
      </w:r>
      <w:r>
        <w:rPr>
          <w:rFonts w:cs="Times New Roman"/>
          <w:color w:val="000000"/>
          <w:szCs w:val="24"/>
          <w:shd w:val="clear" w:color="auto" w:fill="FFFFFF"/>
        </w:rPr>
        <w:t xml:space="preserve">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EA16A0" w:rsidRDefault="00EA16A0" w:rsidP="00EA16A0">
      <w:pPr>
        <w:widowControl w:val="0"/>
        <w:contextualSpacing/>
        <w:rPr>
          <w:rFonts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EA16A0" w:rsidRDefault="00EA16A0" w:rsidP="00EA16A0">
      <w:pPr>
        <w:widowControl w:val="0"/>
        <w:contextualSpacing/>
        <w:rPr>
          <w:rFonts w:asciiTheme="minorHAnsi" w:hAnsiTheme="minorHAnsi"/>
          <w:sz w:val="22"/>
        </w:rPr>
      </w:pPr>
      <w:r>
        <w:rPr>
          <w:rFonts w:cs="Times New Roman"/>
          <w:szCs w:val="24"/>
        </w:rPr>
        <w:t>1. Земельные участки (территории) общего пользования (код 12.0):</w:t>
      </w:r>
    </w:p>
    <w:p w:rsidR="00EA16A0" w:rsidRDefault="00EA16A0" w:rsidP="00EA16A0">
      <w:pPr>
        <w:widowControl w:val="0"/>
        <w:tabs>
          <w:tab w:val="left" w:pos="623"/>
        </w:tabs>
        <w:contextualSpacing/>
        <w:rPr>
          <w:rFonts w:cs="Times New Roman"/>
          <w:b/>
          <w:szCs w:val="24"/>
        </w:rPr>
      </w:pPr>
      <w:r>
        <w:rPr>
          <w:rFonts w:cs="Times New Roman"/>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EA16A0" w:rsidRDefault="00EA16A0" w:rsidP="00EA16A0">
      <w:pPr>
        <w:widowControl w:val="0"/>
        <w:contextualSpacing/>
        <w:rPr>
          <w:rFonts w:eastAsia="Times New Roman" w:cs="Times New Roman"/>
          <w:b/>
          <w:szCs w:val="24"/>
        </w:rPr>
      </w:pPr>
      <w:r>
        <w:rPr>
          <w:rFonts w:cs="Times New Roman"/>
          <w:b/>
          <w:szCs w:val="24"/>
        </w:rPr>
        <w:t xml:space="preserve">Условно </w:t>
      </w:r>
      <w:r>
        <w:rPr>
          <w:rFonts w:eastAsia="Times New Roman" w:cs="Times New Roman"/>
          <w:b/>
          <w:szCs w:val="24"/>
        </w:rPr>
        <w:t>разрешенные виды использования земельных участков и объектов капитального строительства:</w:t>
      </w:r>
    </w:p>
    <w:p w:rsidR="00EA16A0" w:rsidRDefault="00EA16A0" w:rsidP="00EA16A0">
      <w:pPr>
        <w:widowControl w:val="0"/>
        <w:contextualSpacing/>
        <w:rPr>
          <w:rFonts w:cs="Times New Roman"/>
          <w:szCs w:val="24"/>
        </w:rPr>
      </w:pPr>
      <w:r>
        <w:rPr>
          <w:rFonts w:cs="Times New Roman"/>
          <w:szCs w:val="24"/>
        </w:rPr>
        <w:t>1. Деловое управление (код 4.1):</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p w:rsidR="00EA16A0" w:rsidRDefault="00EA16A0" w:rsidP="00EA16A0">
      <w:pPr>
        <w:widowControl w:val="0"/>
        <w:contextualSpacing/>
        <w:rPr>
          <w:rFonts w:cs="Times New Roman"/>
          <w:szCs w:val="24"/>
        </w:rPr>
      </w:pPr>
      <w:r>
        <w:rPr>
          <w:rFonts w:cs="Times New Roman"/>
          <w:szCs w:val="24"/>
        </w:rPr>
        <w:t>2. Рынки (код 4.3):</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A16A0" w:rsidRDefault="00EA16A0" w:rsidP="00EA16A0">
      <w:pPr>
        <w:widowControl w:val="0"/>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EA16A0" w:rsidRDefault="00EA16A0" w:rsidP="00EA16A0">
      <w:pPr>
        <w:widowControl w:val="0"/>
        <w:contextualSpacing/>
        <w:rPr>
          <w:rFonts w:cs="Times New Roman"/>
          <w:szCs w:val="24"/>
        </w:rPr>
      </w:pPr>
      <w:r>
        <w:rPr>
          <w:rFonts w:cs="Times New Roman"/>
          <w:szCs w:val="24"/>
        </w:rPr>
        <w:t>3. Общественное питание (код 4.6):</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EA16A0" w:rsidRDefault="00EA16A0" w:rsidP="00EA16A0">
      <w:pPr>
        <w:widowControl w:val="0"/>
        <w:contextualSpacing/>
        <w:rPr>
          <w:rFonts w:cs="Times New Roman"/>
          <w:szCs w:val="24"/>
        </w:rPr>
      </w:pPr>
      <w:r>
        <w:rPr>
          <w:rFonts w:cs="Times New Roman"/>
          <w:szCs w:val="24"/>
        </w:rPr>
        <w:t>4. Гостиничное обслуживание (код 4.7):</w:t>
      </w:r>
    </w:p>
    <w:p w:rsidR="00EA16A0" w:rsidRDefault="00EA16A0" w:rsidP="00EA16A0">
      <w:pPr>
        <w:widowControl w:val="0"/>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EA16A0" w:rsidRDefault="00EA16A0" w:rsidP="00EA16A0">
      <w:pPr>
        <w:widowControl w:val="0"/>
        <w:contextualSpacing/>
        <w:rPr>
          <w:rFonts w:cs="Times New Roman"/>
          <w:szCs w:val="24"/>
        </w:rPr>
      </w:pPr>
      <w:r>
        <w:rPr>
          <w:rFonts w:cs="Times New Roman"/>
          <w:szCs w:val="24"/>
        </w:rPr>
        <w:t>5. Обслуживание автотранспорта (код 4.9):</w:t>
      </w:r>
    </w:p>
    <w:p w:rsidR="00EA16A0" w:rsidRDefault="00EA16A0" w:rsidP="00EA16A0">
      <w:pPr>
        <w:widowControl w:val="0"/>
        <w:contextualSpacing/>
        <w:rPr>
          <w:rFonts w:cs="Times New Roman"/>
          <w:szCs w:val="24"/>
        </w:rPr>
      </w:pPr>
      <w:r>
        <w:rPr>
          <w:rFonts w:cs="Times New Roman"/>
          <w:szCs w:val="24"/>
        </w:rPr>
        <w:t xml:space="preserve">– размещение постоянных или временных гаражей с несколькими стояночными местами, стоянок; </w:t>
      </w:r>
    </w:p>
    <w:p w:rsidR="00EA16A0" w:rsidRDefault="00EA16A0" w:rsidP="00EA16A0">
      <w:pPr>
        <w:widowControl w:val="0"/>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EA16A0" w:rsidRDefault="00EA16A0" w:rsidP="00EA16A0">
      <w:pPr>
        <w:widowControl w:val="0"/>
        <w:contextualSpacing/>
        <w:rPr>
          <w:rFonts w:cs="Times New Roman"/>
          <w:szCs w:val="24"/>
        </w:rPr>
      </w:pPr>
      <w:r>
        <w:rPr>
          <w:rFonts w:cs="Times New Roman"/>
          <w:szCs w:val="24"/>
        </w:rPr>
        <w:t>6. Социальное обслуживание (код 3.2):</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A16A0" w:rsidRDefault="00EA16A0" w:rsidP="00EA16A0">
      <w:pPr>
        <w:widowControl w:val="0"/>
        <w:contextualSpacing/>
        <w:rPr>
          <w:rFonts w:cs="Times New Roman"/>
          <w:szCs w:val="24"/>
        </w:rPr>
      </w:pPr>
      <w:r>
        <w:rPr>
          <w:rFonts w:cs="Times New Roman"/>
          <w:szCs w:val="24"/>
        </w:rPr>
        <w:lastRenderedPageBreak/>
        <w:t>– размещение объектов капитального строительства для размещения отделений почты и телеграфа;</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EA16A0" w:rsidRDefault="00EA16A0" w:rsidP="00EA16A0">
      <w:pPr>
        <w:widowControl w:val="0"/>
        <w:contextualSpacing/>
        <w:rPr>
          <w:rFonts w:cs="Times New Roman"/>
          <w:szCs w:val="24"/>
        </w:rPr>
      </w:pPr>
      <w:r>
        <w:rPr>
          <w:rFonts w:cs="Times New Roman"/>
          <w:szCs w:val="24"/>
        </w:rPr>
        <w:t>7. Культурное развитие (код 3.6):</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EA16A0" w:rsidRDefault="00EA16A0" w:rsidP="00EA16A0">
      <w:pPr>
        <w:widowControl w:val="0"/>
        <w:contextualSpacing/>
        <w:rPr>
          <w:rFonts w:cs="Times New Roman"/>
          <w:szCs w:val="24"/>
        </w:rPr>
      </w:pPr>
      <w:r>
        <w:rPr>
          <w:rFonts w:cs="Times New Roman"/>
          <w:szCs w:val="24"/>
        </w:rPr>
        <w:t xml:space="preserve">–  устройство площадок для празднеств и гуляний. </w:t>
      </w:r>
    </w:p>
    <w:p w:rsidR="00EA16A0" w:rsidRDefault="00EA16A0" w:rsidP="00EA16A0">
      <w:pPr>
        <w:widowControl w:val="0"/>
        <w:contextualSpacing/>
        <w:rPr>
          <w:rFonts w:cs="Times New Roman"/>
          <w:szCs w:val="24"/>
        </w:rPr>
      </w:pPr>
      <w:r>
        <w:rPr>
          <w:rFonts w:cs="Times New Roman"/>
          <w:szCs w:val="24"/>
        </w:rPr>
        <w:t>8. Религиозное использование (код 3.7):</w:t>
      </w:r>
    </w:p>
    <w:p w:rsidR="00EA16A0" w:rsidRDefault="00EA16A0" w:rsidP="00EA16A0">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A16A0" w:rsidRDefault="00EA16A0" w:rsidP="00EA16A0">
      <w:pPr>
        <w:widowControl w:val="0"/>
        <w:contextualSpacing/>
        <w:rPr>
          <w:rFonts w:cs="Times New Roman"/>
          <w:szCs w:val="24"/>
        </w:rPr>
      </w:pPr>
      <w:r>
        <w:rPr>
          <w:rFonts w:cs="Times New Roman"/>
          <w:szCs w:val="24"/>
        </w:rPr>
        <w:t xml:space="preserve">9. </w:t>
      </w:r>
      <w:r>
        <w:rPr>
          <w:rStyle w:val="blk"/>
          <w:color w:val="000000"/>
        </w:rPr>
        <w:t>Амбулаторное ветеринарное обслуживание</w:t>
      </w:r>
      <w:r>
        <w:rPr>
          <w:rFonts w:cs="Times New Roman"/>
          <w:szCs w:val="24"/>
        </w:rPr>
        <w:t xml:space="preserve"> (код 3.10.1):</w:t>
      </w:r>
    </w:p>
    <w:p w:rsidR="00EA16A0" w:rsidRDefault="00EA16A0" w:rsidP="00EA16A0">
      <w:pPr>
        <w:widowControl w:val="0"/>
        <w:contextualSpacing/>
        <w:rPr>
          <w:rFonts w:cs="Times New Roman"/>
          <w:szCs w:val="24"/>
        </w:rPr>
      </w:pPr>
      <w:r>
        <w:rPr>
          <w:rFonts w:cs="Times New Roman"/>
          <w:szCs w:val="24"/>
        </w:rP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rPr>
          <w:rFonts w:cs="Times New Roman"/>
          <w:szCs w:val="24"/>
        </w:rPr>
        <w:t>.</w:t>
      </w:r>
    </w:p>
    <w:p w:rsidR="00EA16A0" w:rsidRDefault="00EA16A0" w:rsidP="00EA16A0">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EA16A0" w:rsidRDefault="00EA16A0" w:rsidP="00EA16A0">
      <w:pPr>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A16A0" w:rsidRPr="004E645F" w:rsidRDefault="00EA16A0" w:rsidP="00EA16A0">
      <w:pPr>
        <w:ind w:firstLine="708"/>
        <w:contextualSpacing/>
        <w:rPr>
          <w:rFonts w:eastAsia="Times New Roman" w:cs="Times New Roman"/>
          <w:b/>
          <w:szCs w:val="24"/>
        </w:rPr>
      </w:pPr>
      <w:r w:rsidRPr="004E645F">
        <w:rPr>
          <w:rFonts w:eastAsia="Times New Roman" w:cs="Times New Roman"/>
          <w:b/>
          <w:szCs w:val="24"/>
        </w:rPr>
        <w:t>Предельные размеры земельных участков:</w:t>
      </w:r>
    </w:p>
    <w:p w:rsidR="00EA16A0" w:rsidRDefault="00EA16A0" w:rsidP="00EA16A0">
      <w:pPr>
        <w:ind w:firstLine="708"/>
        <w:contextualSpacing/>
        <w:rPr>
          <w:rFonts w:eastAsia="Times New Roman" w:cs="Times New Roman"/>
          <w:szCs w:val="24"/>
        </w:rPr>
      </w:pPr>
      <w:r>
        <w:rPr>
          <w:rFonts w:eastAsia="Times New Roman" w:cs="Times New Roman"/>
          <w:szCs w:val="24"/>
        </w:rPr>
        <w:t>- для застройки малоэтажными многоквартирными жилыми домами:</w:t>
      </w:r>
    </w:p>
    <w:p w:rsidR="00EA16A0" w:rsidRDefault="00EA16A0" w:rsidP="00EA16A0">
      <w:pPr>
        <w:contextualSpacing/>
        <w:rPr>
          <w:rFonts w:eastAsia="Times New Roman" w:cs="Times New Roman"/>
          <w:szCs w:val="24"/>
        </w:rPr>
      </w:pPr>
      <w:r>
        <w:rPr>
          <w:rFonts w:eastAsia="Times New Roman" w:cs="Times New Roman"/>
          <w:szCs w:val="24"/>
        </w:rPr>
        <w:t>- минимальная площадь земельного участка – 1000 кв. м;</w:t>
      </w:r>
    </w:p>
    <w:p w:rsidR="00EA16A0" w:rsidRDefault="00EA16A0" w:rsidP="00EA16A0">
      <w:pPr>
        <w:contextualSpacing/>
        <w:rPr>
          <w:rFonts w:eastAsia="Times New Roman" w:cs="Times New Roman"/>
          <w:szCs w:val="24"/>
        </w:rPr>
      </w:pPr>
      <w:r>
        <w:rPr>
          <w:rFonts w:eastAsia="Times New Roman" w:cs="Times New Roman"/>
          <w:szCs w:val="24"/>
        </w:rPr>
        <w:t>- максимальная площадь земельного участка - 12000 кв. м;</w:t>
      </w:r>
    </w:p>
    <w:p w:rsidR="00EA16A0" w:rsidRDefault="00EA16A0" w:rsidP="00EA16A0">
      <w:pPr>
        <w:ind w:firstLine="708"/>
        <w:contextualSpacing/>
        <w:rPr>
          <w:rFonts w:eastAsia="Times New Roman" w:cs="Times New Roman"/>
          <w:szCs w:val="24"/>
        </w:rPr>
      </w:pPr>
      <w:r>
        <w:rPr>
          <w:rFonts w:eastAsia="Times New Roman" w:cs="Times New Roman"/>
          <w:szCs w:val="24"/>
        </w:rPr>
        <w:t xml:space="preserve">- для блокированной жилой застройки: </w:t>
      </w:r>
    </w:p>
    <w:p w:rsidR="00EA16A0" w:rsidRDefault="00EA16A0" w:rsidP="00EA16A0">
      <w:pPr>
        <w:contextualSpacing/>
        <w:rPr>
          <w:rFonts w:eastAsia="Times New Roman" w:cs="Times New Roman"/>
          <w:szCs w:val="24"/>
        </w:rPr>
      </w:pPr>
      <w:r>
        <w:rPr>
          <w:rFonts w:eastAsia="Times New Roman" w:cs="Times New Roman"/>
          <w:szCs w:val="24"/>
        </w:rPr>
        <w:t>- минимальная площадь земельного участка – 1500 кв. м.</w:t>
      </w:r>
    </w:p>
    <w:p w:rsidR="00EA16A0" w:rsidRDefault="00EA16A0" w:rsidP="00EA16A0">
      <w:pPr>
        <w:contextualSpacing/>
        <w:rPr>
          <w:rFonts w:eastAsia="Times New Roman" w:cs="Times New Roman"/>
          <w:szCs w:val="24"/>
        </w:rPr>
      </w:pPr>
      <w:r>
        <w:rPr>
          <w:rFonts w:eastAsia="Times New Roman" w:cs="Times New Roman"/>
          <w:szCs w:val="24"/>
        </w:rPr>
        <w:t>- максимальная площадь земельного участка – 12000 кв. м.</w:t>
      </w:r>
    </w:p>
    <w:p w:rsidR="00EA16A0" w:rsidRDefault="00EA16A0" w:rsidP="00EA16A0">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Pr>
          <w:rFonts w:eastAsia="Times New Roman" w:cs="Times New Roman"/>
          <w:szCs w:val="24"/>
        </w:rPr>
        <w:t>при вместимости:</w:t>
      </w:r>
    </w:p>
    <w:p w:rsidR="00EA16A0" w:rsidRDefault="00EA16A0" w:rsidP="00EA16A0">
      <w:pPr>
        <w:contextualSpacing/>
        <w:rPr>
          <w:rFonts w:eastAsia="Times New Roman" w:cs="Times New Roman"/>
          <w:szCs w:val="24"/>
        </w:rPr>
      </w:pPr>
      <w:r>
        <w:rPr>
          <w:rFonts w:eastAsia="Times New Roman" w:cs="Times New Roman"/>
          <w:szCs w:val="24"/>
        </w:rPr>
        <w:t>до 100 мест – 40 кв. м/место;</w:t>
      </w:r>
    </w:p>
    <w:p w:rsidR="00EA16A0" w:rsidRDefault="00EA16A0" w:rsidP="00EA16A0">
      <w:pPr>
        <w:contextualSpacing/>
        <w:rPr>
          <w:rFonts w:eastAsia="Times New Roman" w:cs="Times New Roman"/>
          <w:szCs w:val="24"/>
        </w:rPr>
      </w:pPr>
      <w:r>
        <w:rPr>
          <w:rFonts w:eastAsia="Times New Roman" w:cs="Times New Roman"/>
          <w:szCs w:val="24"/>
        </w:rPr>
        <w:t>от 100 до 150 мест – 35 кв. м/место;</w:t>
      </w:r>
    </w:p>
    <w:p w:rsidR="00EA16A0" w:rsidRDefault="00EA16A0" w:rsidP="00EA16A0">
      <w:pPr>
        <w:contextualSpacing/>
        <w:rPr>
          <w:rFonts w:eastAsia="Times New Roman" w:cs="Times New Roman"/>
          <w:szCs w:val="24"/>
        </w:rPr>
      </w:pPr>
      <w:r>
        <w:rPr>
          <w:rFonts w:eastAsia="Times New Roman" w:cs="Times New Roman"/>
          <w:szCs w:val="24"/>
        </w:rPr>
        <w:t>свыше 150 мест – 30 кв. м/место.</w:t>
      </w:r>
    </w:p>
    <w:p w:rsidR="00EA16A0" w:rsidRDefault="00EA16A0" w:rsidP="00EA16A0">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 назначения</w:t>
      </w:r>
      <w:r>
        <w:rPr>
          <w:rFonts w:eastAsia="Times New Roman" w:cs="Times New Roman"/>
          <w:szCs w:val="24"/>
        </w:rPr>
        <w:t xml:space="preserve"> при вместимости:</w:t>
      </w:r>
    </w:p>
    <w:p w:rsidR="00EA16A0" w:rsidRDefault="00EA16A0" w:rsidP="00EA16A0">
      <w:pPr>
        <w:contextualSpacing/>
        <w:rPr>
          <w:rFonts w:eastAsia="Times New Roman" w:cs="Times New Roman"/>
          <w:szCs w:val="24"/>
        </w:rPr>
      </w:pPr>
      <w:r>
        <w:rPr>
          <w:rFonts w:eastAsia="Times New Roman" w:cs="Times New Roman"/>
          <w:szCs w:val="24"/>
        </w:rPr>
        <w:t>до 600 учащихся – 50 кв. м на одного учащегося;</w:t>
      </w:r>
    </w:p>
    <w:p w:rsidR="00EA16A0" w:rsidRDefault="00EA16A0" w:rsidP="00EA16A0">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EA16A0" w:rsidRDefault="00EA16A0" w:rsidP="00EA16A0">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EA16A0" w:rsidRDefault="00EA16A0" w:rsidP="00EA16A0">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EA16A0" w:rsidRDefault="00EA16A0" w:rsidP="00EA16A0">
      <w:pPr>
        <w:contextualSpacing/>
        <w:rPr>
          <w:rFonts w:eastAsia="Times New Roman" w:cs="Times New Roman"/>
          <w:szCs w:val="24"/>
        </w:rPr>
      </w:pPr>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
    <w:p w:rsidR="00EA16A0" w:rsidRDefault="00EA16A0" w:rsidP="00EA16A0">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EA16A0" w:rsidRDefault="00EA16A0" w:rsidP="00EA16A0">
      <w:pPr>
        <w:contextualSpacing/>
        <w:rPr>
          <w:rFonts w:cs="Times New Roman"/>
          <w:szCs w:val="24"/>
        </w:rPr>
      </w:pPr>
      <w:r>
        <w:rPr>
          <w:rFonts w:cs="Times New Roman"/>
          <w:szCs w:val="24"/>
        </w:rPr>
        <w:t>- для иных объектов в соответствии со статьей 39 Правил.</w:t>
      </w:r>
    </w:p>
    <w:p w:rsidR="00EA16A0" w:rsidRDefault="00EA16A0" w:rsidP="00EA16A0">
      <w:pPr>
        <w:ind w:firstLine="708"/>
        <w:contextualSpacing/>
        <w:rPr>
          <w:rFonts w:eastAsia="Times New Roman" w:cs="Times New Roman"/>
          <w:color w:val="000000"/>
          <w:szCs w:val="24"/>
        </w:rPr>
      </w:pPr>
      <w:r w:rsidRPr="004E645F">
        <w:rPr>
          <w:rFonts w:eastAsia="Times New Roman" w:cs="Times New Roman"/>
          <w:b/>
          <w:szCs w:val="24"/>
        </w:rPr>
        <w:t>Максимальная этажность для жилой застройки</w:t>
      </w:r>
      <w:r>
        <w:rPr>
          <w:rFonts w:eastAsia="Times New Roman" w:cs="Times New Roman"/>
          <w:szCs w:val="24"/>
        </w:rPr>
        <w:t xml:space="preserve"> - 3 надземных этажа</w:t>
      </w:r>
      <w:r>
        <w:rPr>
          <w:rFonts w:eastAsia="Times New Roman" w:cs="Times New Roman"/>
          <w:color w:val="000000"/>
          <w:szCs w:val="24"/>
        </w:rPr>
        <w:t>.</w:t>
      </w:r>
    </w:p>
    <w:p w:rsidR="00EA16A0" w:rsidRDefault="00EA16A0" w:rsidP="00EA16A0">
      <w:pPr>
        <w:ind w:firstLine="708"/>
        <w:contextualSpacing/>
        <w:rPr>
          <w:rFonts w:eastAsia="Times New Roman" w:cs="Times New Roman"/>
          <w:szCs w:val="24"/>
        </w:rPr>
      </w:pPr>
      <w:r w:rsidRPr="001F2709">
        <w:rPr>
          <w:rFonts w:eastAsia="Times New Roman" w:cs="Times New Roman"/>
          <w:b/>
          <w:szCs w:val="24"/>
        </w:rPr>
        <w:t>Максимальная этажность 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EA16A0" w:rsidRDefault="00EA16A0" w:rsidP="00EA16A0">
      <w:pPr>
        <w:ind w:firstLine="708"/>
        <w:contextualSpacing/>
        <w:rPr>
          <w:rFonts w:eastAsia="Times New Roman" w:cs="Times New Roman"/>
          <w:szCs w:val="24"/>
        </w:rPr>
      </w:pPr>
      <w:r w:rsidRPr="001F2709">
        <w:rPr>
          <w:rFonts w:eastAsia="Times New Roman" w:cs="Times New Roman"/>
          <w:b/>
          <w:szCs w:val="24"/>
        </w:rPr>
        <w:t>Максимальная этажность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EA16A0" w:rsidRPr="004E645F" w:rsidRDefault="00EA16A0" w:rsidP="00EA16A0">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EA16A0" w:rsidRDefault="00EA16A0" w:rsidP="00EA16A0">
      <w:pPr>
        <w:contextualSpacing/>
        <w:rPr>
          <w:rFonts w:eastAsia="Times New Roman" w:cs="Times New Roman"/>
          <w:szCs w:val="24"/>
        </w:rPr>
      </w:pPr>
      <w:r>
        <w:rPr>
          <w:rFonts w:eastAsia="Times New Roman" w:cs="Times New Roman"/>
          <w:szCs w:val="24"/>
        </w:rPr>
        <w:lastRenderedPageBreak/>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EA16A0" w:rsidRDefault="00EA16A0" w:rsidP="00EA16A0">
      <w:pPr>
        <w:contextualSpacing/>
        <w:rPr>
          <w:rFonts w:eastAsia="Times New Roman" w:cs="Times New Roman"/>
          <w:szCs w:val="24"/>
        </w:rPr>
      </w:pPr>
      <w:r>
        <w:rPr>
          <w:rFonts w:eastAsia="Times New Roman" w:cs="Times New Roman"/>
          <w:szCs w:val="24"/>
        </w:rPr>
        <w:t>- объектов культового назначения – 25 м.</w:t>
      </w:r>
    </w:p>
    <w:p w:rsidR="00EA16A0" w:rsidRPr="004E645F" w:rsidRDefault="00EA16A0" w:rsidP="00EA16A0">
      <w:pPr>
        <w:ind w:firstLine="708"/>
        <w:contextualSpacing/>
        <w:rPr>
          <w:rFonts w:eastAsia="Times New Roman" w:cs="Times New Roman"/>
          <w:szCs w:val="24"/>
        </w:rPr>
      </w:pPr>
      <w:r w:rsidRPr="004E645F">
        <w:rPr>
          <w:rFonts w:eastAsia="Times New Roman" w:cs="Times New Roman"/>
          <w:b/>
          <w:szCs w:val="24"/>
        </w:rPr>
        <w:t>Максимальная этажностьдля иных объектов капитального строительства</w:t>
      </w:r>
      <w:r>
        <w:rPr>
          <w:rFonts w:eastAsia="Times New Roman" w:cs="Times New Roman"/>
          <w:szCs w:val="24"/>
        </w:rPr>
        <w:t>, размещение которых возможно в зоне Ж-2 – 3 надземных этажа, если иное не установлено техническими регламентами.</w:t>
      </w:r>
    </w:p>
    <w:p w:rsidR="00EA16A0" w:rsidRDefault="00EA16A0" w:rsidP="00EA16A0">
      <w:pPr>
        <w:ind w:firstLine="708"/>
        <w:contextualSpacing/>
        <w:rPr>
          <w:rFonts w:eastAsia="Times New Roman" w:cs="Times New Roman"/>
          <w:szCs w:val="24"/>
        </w:rPr>
      </w:pPr>
      <w:r w:rsidRPr="004E645F">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EA16A0" w:rsidRDefault="00EA16A0" w:rsidP="00EA16A0">
      <w:pPr>
        <w:ind w:firstLine="708"/>
        <w:contextualSpacing/>
        <w:rPr>
          <w:rFonts w:eastAsia="Times New Roman" w:cs="Times New Roman"/>
          <w:color w:val="000000"/>
          <w:szCs w:val="24"/>
        </w:rPr>
      </w:pPr>
      <w:r>
        <w:rPr>
          <w:rFonts w:eastAsia="Times New Roman" w:cs="Times New Roman"/>
          <w:szCs w:val="24"/>
        </w:rPr>
        <w:t xml:space="preserve">-для размещения </w:t>
      </w:r>
      <w:r>
        <w:rPr>
          <w:rFonts w:cs="Times New Roman"/>
          <w:szCs w:val="24"/>
        </w:rPr>
        <w:t>жилой застройки</w:t>
      </w:r>
      <w:r>
        <w:rPr>
          <w:rFonts w:eastAsia="Times New Roman" w:cs="Times New Roman"/>
          <w:color w:val="000000"/>
          <w:szCs w:val="24"/>
        </w:rPr>
        <w:t xml:space="preserve"> – 40%;</w:t>
      </w:r>
    </w:p>
    <w:p w:rsidR="00EA16A0" w:rsidRDefault="00EA16A0" w:rsidP="00EA16A0">
      <w:pPr>
        <w:contextualSpacing/>
        <w:rPr>
          <w:rFonts w:cs="Times New Roman"/>
          <w:szCs w:val="24"/>
        </w:rPr>
      </w:pPr>
      <w:r>
        <w:rPr>
          <w:rFonts w:cs="Times New Roman"/>
          <w:szCs w:val="24"/>
        </w:rPr>
        <w:t xml:space="preserve">- для размещения объектов дошкольного образования – 30%; </w:t>
      </w:r>
    </w:p>
    <w:p w:rsidR="00EA16A0" w:rsidRDefault="00EA16A0" w:rsidP="00EA16A0">
      <w:pPr>
        <w:contextualSpacing/>
        <w:rPr>
          <w:rFonts w:cs="Times New Roman"/>
          <w:szCs w:val="24"/>
        </w:rPr>
      </w:pPr>
      <w:r>
        <w:rPr>
          <w:rFonts w:cs="Times New Roman"/>
          <w:szCs w:val="24"/>
        </w:rPr>
        <w:t>- для размещения объектов общеобразовательного назначения – 40%.</w:t>
      </w:r>
    </w:p>
    <w:p w:rsidR="00EA16A0" w:rsidRDefault="00EA16A0" w:rsidP="00EA16A0">
      <w:pPr>
        <w:contextualSpacing/>
        <w:rPr>
          <w:rFonts w:cs="Times New Roman"/>
          <w:color w:val="000000"/>
          <w:szCs w:val="24"/>
          <w:shd w:val="clear" w:color="auto" w:fill="FFFFFF"/>
        </w:rPr>
      </w:pPr>
      <w:r>
        <w:rPr>
          <w:rFonts w:cs="Times New Roman"/>
          <w:color w:val="000000"/>
          <w:szCs w:val="24"/>
          <w:shd w:val="clear" w:color="auto" w:fill="FFFFFF"/>
        </w:rPr>
        <w:t>- для размещения объектов 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 50%.</w:t>
      </w:r>
    </w:p>
    <w:p w:rsidR="00EA16A0" w:rsidRDefault="00EA16A0" w:rsidP="00EA16A0">
      <w:pPr>
        <w:contextualSpacing/>
        <w:rPr>
          <w:rFonts w:cs="Times New Roman"/>
          <w:color w:val="000000"/>
          <w:szCs w:val="24"/>
          <w:shd w:val="clear" w:color="auto" w:fill="FFFFFF"/>
        </w:rPr>
      </w:pPr>
      <w:r w:rsidRPr="004E645F">
        <w:rPr>
          <w:rFonts w:eastAsia="Times New Roman" w:cs="Times New Roman"/>
          <w:b/>
          <w:szCs w:val="24"/>
        </w:rPr>
        <w:t>Максимальная площадь планируемых жилых кварталов</w:t>
      </w:r>
      <w:r>
        <w:rPr>
          <w:rFonts w:eastAsia="Times New Roman" w:cs="Times New Roman"/>
          <w:szCs w:val="24"/>
        </w:rPr>
        <w:t xml:space="preserve"> – 12000 кв. м.</w:t>
      </w:r>
    </w:p>
    <w:p w:rsidR="00EA16A0" w:rsidRPr="004E645F" w:rsidRDefault="00EA16A0" w:rsidP="00EA16A0">
      <w:pPr>
        <w:contextualSpacing/>
        <w:rPr>
          <w:rFonts w:cs="Times New Roman"/>
          <w:b/>
          <w:color w:val="000000"/>
          <w:szCs w:val="24"/>
          <w:shd w:val="clear" w:color="auto" w:fill="FFFFFF"/>
        </w:rPr>
      </w:pPr>
      <w:r w:rsidRPr="004E645F">
        <w:rPr>
          <w:rFonts w:cs="Times New Roman"/>
          <w:b/>
          <w:color w:val="000000"/>
          <w:szCs w:val="24"/>
          <w:shd w:val="clear" w:color="auto" w:fill="FFFFFF"/>
        </w:rPr>
        <w:t xml:space="preserve">Коэффициент и плотность застройки кварталов и жилых районов </w:t>
      </w:r>
    </w:p>
    <w:tbl>
      <w:tblPr>
        <w:tblStyle w:val="a7"/>
        <w:tblW w:w="10173" w:type="dxa"/>
        <w:tblInd w:w="-10" w:type="dxa"/>
        <w:tblCellMar>
          <w:left w:w="98" w:type="dxa"/>
        </w:tblCellMar>
        <w:tblLook w:val="04A0"/>
      </w:tblPr>
      <w:tblGrid>
        <w:gridCol w:w="1908"/>
        <w:gridCol w:w="1407"/>
        <w:gridCol w:w="1319"/>
        <w:gridCol w:w="1352"/>
        <w:gridCol w:w="1626"/>
        <w:gridCol w:w="1213"/>
        <w:gridCol w:w="1348"/>
      </w:tblGrid>
      <w:tr w:rsidR="00EA16A0" w:rsidTr="00D94699">
        <w:trPr>
          <w:trHeight w:val="502"/>
        </w:trPr>
        <w:tc>
          <w:tcPr>
            <w:tcW w:w="1908" w:type="dxa"/>
            <w:vMerge w:val="restart"/>
            <w:shd w:val="clear" w:color="auto" w:fill="auto"/>
            <w:tcMar>
              <w:left w:w="98" w:type="dxa"/>
            </w:tcMar>
          </w:tcPr>
          <w:p w:rsidR="00EA16A0" w:rsidRDefault="00EA16A0" w:rsidP="00D94699">
            <w:pPr>
              <w:ind w:firstLine="0"/>
              <w:contextualSpacing/>
              <w:rPr>
                <w:szCs w:val="24"/>
              </w:rPr>
            </w:pPr>
            <w:r>
              <w:rPr>
                <w:szCs w:val="24"/>
              </w:rPr>
              <w:t>Вид застройки</w:t>
            </w:r>
          </w:p>
        </w:tc>
        <w:tc>
          <w:tcPr>
            <w:tcW w:w="1407" w:type="dxa"/>
            <w:vMerge w:val="restart"/>
            <w:shd w:val="clear" w:color="auto" w:fill="auto"/>
            <w:tcMar>
              <w:left w:w="98" w:type="dxa"/>
            </w:tcMar>
          </w:tcPr>
          <w:p w:rsidR="00EA16A0" w:rsidRDefault="00EA16A0" w:rsidP="00D94699">
            <w:pPr>
              <w:ind w:firstLine="0"/>
              <w:contextualSpacing/>
              <w:rPr>
                <w:szCs w:val="24"/>
              </w:rPr>
            </w:pPr>
            <w:r>
              <w:rPr>
                <w:rFonts w:eastAsia="Calibri"/>
                <w:szCs w:val="24"/>
              </w:rPr>
              <w:t>Средняя этажность жилых домов</w:t>
            </w:r>
          </w:p>
        </w:tc>
        <w:tc>
          <w:tcPr>
            <w:tcW w:w="2671" w:type="dxa"/>
            <w:gridSpan w:val="2"/>
            <w:shd w:val="clear" w:color="auto" w:fill="auto"/>
            <w:tcMar>
              <w:left w:w="98" w:type="dxa"/>
            </w:tcMar>
          </w:tcPr>
          <w:p w:rsidR="00EA16A0" w:rsidRDefault="00EA16A0" w:rsidP="00D94699">
            <w:pPr>
              <w:ind w:firstLine="0"/>
              <w:jc w:val="center"/>
              <w:rPr>
                <w:szCs w:val="24"/>
              </w:rPr>
            </w:pPr>
            <w:r>
              <w:rPr>
                <w:szCs w:val="24"/>
              </w:rPr>
              <w:t>Квартал</w:t>
            </w:r>
          </w:p>
        </w:tc>
        <w:tc>
          <w:tcPr>
            <w:tcW w:w="4187" w:type="dxa"/>
            <w:gridSpan w:val="3"/>
            <w:shd w:val="clear" w:color="auto" w:fill="auto"/>
            <w:tcMar>
              <w:left w:w="98" w:type="dxa"/>
            </w:tcMar>
          </w:tcPr>
          <w:p w:rsidR="00EA16A0" w:rsidRDefault="00EA16A0" w:rsidP="00D94699">
            <w:pPr>
              <w:ind w:firstLine="0"/>
              <w:jc w:val="center"/>
              <w:rPr>
                <w:szCs w:val="24"/>
              </w:rPr>
            </w:pPr>
            <w:r>
              <w:rPr>
                <w:szCs w:val="24"/>
              </w:rPr>
              <w:t>Жилой район</w:t>
            </w:r>
          </w:p>
        </w:tc>
      </w:tr>
      <w:tr w:rsidR="00EA16A0" w:rsidTr="00D94699">
        <w:trPr>
          <w:trHeight w:val="915"/>
        </w:trPr>
        <w:tc>
          <w:tcPr>
            <w:tcW w:w="1908" w:type="dxa"/>
            <w:vMerge/>
            <w:shd w:val="clear" w:color="auto" w:fill="auto"/>
            <w:tcMar>
              <w:left w:w="98" w:type="dxa"/>
            </w:tcMar>
          </w:tcPr>
          <w:p w:rsidR="00EA16A0" w:rsidRDefault="00EA16A0" w:rsidP="00D94699">
            <w:pPr>
              <w:contextualSpacing/>
            </w:pPr>
          </w:p>
        </w:tc>
        <w:tc>
          <w:tcPr>
            <w:tcW w:w="1407" w:type="dxa"/>
            <w:vMerge/>
            <w:shd w:val="clear" w:color="auto" w:fill="auto"/>
            <w:tcMar>
              <w:left w:w="98" w:type="dxa"/>
            </w:tcMar>
          </w:tcPr>
          <w:p w:rsidR="00EA16A0" w:rsidRDefault="00EA16A0" w:rsidP="00D94699">
            <w:pPr>
              <w:contextualSpacing/>
            </w:pPr>
          </w:p>
        </w:tc>
        <w:tc>
          <w:tcPr>
            <w:tcW w:w="1319" w:type="dxa"/>
            <w:shd w:val="clear" w:color="auto" w:fill="auto"/>
            <w:tcMar>
              <w:left w:w="98" w:type="dxa"/>
            </w:tcMar>
          </w:tcPr>
          <w:p w:rsidR="00EA16A0" w:rsidRDefault="00EA16A0" w:rsidP="00D94699">
            <w:pPr>
              <w:ind w:firstLine="0"/>
              <w:rPr>
                <w:szCs w:val="24"/>
              </w:rPr>
            </w:pPr>
            <w:r>
              <w:rPr>
                <w:rFonts w:eastAsia="Calibri"/>
                <w:szCs w:val="24"/>
              </w:rPr>
              <w:t>Коэффи-циент застройки жилыми домами, не более (процент)</w:t>
            </w:r>
          </w:p>
        </w:tc>
        <w:tc>
          <w:tcPr>
            <w:tcW w:w="1352" w:type="dxa"/>
            <w:shd w:val="clear" w:color="auto" w:fill="auto"/>
            <w:tcMar>
              <w:left w:w="98" w:type="dxa"/>
            </w:tcMar>
          </w:tcPr>
          <w:p w:rsidR="00EA16A0" w:rsidRDefault="00EA16A0" w:rsidP="00D94699">
            <w:pPr>
              <w:ind w:firstLine="0"/>
              <w:rPr>
                <w:szCs w:val="24"/>
              </w:rPr>
            </w:pPr>
            <w:r>
              <w:rPr>
                <w:rFonts w:eastAsia="Calibri"/>
                <w:szCs w:val="24"/>
              </w:rPr>
              <w:t>Плотность застройки жилыми домами, не более, кв. м/га</w:t>
            </w:r>
          </w:p>
        </w:tc>
        <w:tc>
          <w:tcPr>
            <w:tcW w:w="1626" w:type="dxa"/>
            <w:shd w:val="clear" w:color="auto" w:fill="auto"/>
            <w:tcMar>
              <w:left w:w="98" w:type="dxa"/>
            </w:tcMar>
          </w:tcPr>
          <w:p w:rsidR="00EA16A0" w:rsidRDefault="00EA16A0" w:rsidP="00D94699">
            <w:pPr>
              <w:ind w:firstLine="0"/>
              <w:rPr>
                <w:szCs w:val="24"/>
              </w:rPr>
            </w:pPr>
            <w:r>
              <w:rPr>
                <w:rFonts w:eastAsia="Calibri"/>
                <w:szCs w:val="24"/>
              </w:rPr>
              <w:t>Коэффициент застройки жилыми домами, не более (процент)</w:t>
            </w:r>
          </w:p>
        </w:tc>
        <w:tc>
          <w:tcPr>
            <w:tcW w:w="1213" w:type="dxa"/>
            <w:shd w:val="clear" w:color="auto" w:fill="auto"/>
            <w:tcMar>
              <w:left w:w="98" w:type="dxa"/>
            </w:tcMar>
          </w:tcPr>
          <w:p w:rsidR="00EA16A0" w:rsidRDefault="00EA16A0" w:rsidP="00D94699">
            <w:pPr>
              <w:ind w:firstLine="0"/>
              <w:rPr>
                <w:szCs w:val="24"/>
              </w:rPr>
            </w:pPr>
            <w:r>
              <w:rPr>
                <w:rFonts w:eastAsia="Calibri"/>
                <w:sz w:val="22"/>
              </w:rPr>
              <w:t xml:space="preserve">Плотность застройки </w:t>
            </w:r>
            <w:r>
              <w:rPr>
                <w:rFonts w:eastAsia="Calibri"/>
                <w:szCs w:val="24"/>
              </w:rPr>
              <w:t>жилыми домами, не более, кв. м/га</w:t>
            </w:r>
          </w:p>
        </w:tc>
        <w:tc>
          <w:tcPr>
            <w:tcW w:w="1348" w:type="dxa"/>
            <w:shd w:val="clear" w:color="auto" w:fill="auto"/>
            <w:tcMar>
              <w:left w:w="98" w:type="dxa"/>
            </w:tcMar>
          </w:tcPr>
          <w:p w:rsidR="00EA16A0" w:rsidRDefault="00EA16A0" w:rsidP="00D94699">
            <w:pPr>
              <w:ind w:firstLine="15"/>
              <w:rPr>
                <w:szCs w:val="24"/>
              </w:rPr>
            </w:pPr>
            <w:r>
              <w:rPr>
                <w:rFonts w:eastAsia="Calibri"/>
                <w:szCs w:val="24"/>
              </w:rPr>
              <w:t>Коэффи-циент застройки жилыми домами, не более (процент)</w:t>
            </w:r>
          </w:p>
        </w:tc>
      </w:tr>
      <w:tr w:rsidR="00EA16A0" w:rsidTr="00D94699">
        <w:trPr>
          <w:trHeight w:val="240"/>
        </w:trPr>
        <w:tc>
          <w:tcPr>
            <w:tcW w:w="1908" w:type="dxa"/>
            <w:vMerge w:val="restart"/>
            <w:shd w:val="clear" w:color="auto" w:fill="auto"/>
            <w:tcMar>
              <w:left w:w="98" w:type="dxa"/>
            </w:tcMar>
          </w:tcPr>
          <w:p w:rsidR="00EA16A0" w:rsidRDefault="00EA16A0" w:rsidP="00D94699">
            <w:pPr>
              <w:ind w:firstLine="0"/>
              <w:contextualSpacing/>
              <w:rPr>
                <w:szCs w:val="24"/>
              </w:rPr>
            </w:pPr>
            <w:r>
              <w:rPr>
                <w:szCs w:val="24"/>
              </w:rPr>
              <w:t>Многоквартир-</w:t>
            </w:r>
          </w:p>
          <w:p w:rsidR="00EA16A0" w:rsidRDefault="00EA16A0" w:rsidP="00D94699">
            <w:pPr>
              <w:ind w:firstLine="0"/>
              <w:contextualSpacing/>
              <w:rPr>
                <w:szCs w:val="24"/>
              </w:rPr>
            </w:pPr>
            <w:r>
              <w:rPr>
                <w:szCs w:val="24"/>
              </w:rPr>
              <w:t>ные жилые дома</w:t>
            </w:r>
          </w:p>
        </w:tc>
        <w:tc>
          <w:tcPr>
            <w:tcW w:w="1407" w:type="dxa"/>
            <w:shd w:val="clear" w:color="auto" w:fill="auto"/>
            <w:tcMar>
              <w:left w:w="98" w:type="dxa"/>
            </w:tcMar>
          </w:tcPr>
          <w:p w:rsidR="00EA16A0" w:rsidRDefault="00EA16A0" w:rsidP="00EA16A0">
            <w:pPr>
              <w:pStyle w:val="ConsPlusNormal"/>
              <w:jc w:val="center"/>
            </w:pPr>
            <w:r>
              <w:t>1</w:t>
            </w:r>
          </w:p>
        </w:tc>
        <w:tc>
          <w:tcPr>
            <w:tcW w:w="1319" w:type="dxa"/>
            <w:shd w:val="clear" w:color="auto" w:fill="auto"/>
            <w:tcMar>
              <w:left w:w="98" w:type="dxa"/>
            </w:tcMar>
          </w:tcPr>
          <w:p w:rsidR="00EA16A0" w:rsidRDefault="00EA16A0" w:rsidP="00EA16A0">
            <w:pPr>
              <w:pStyle w:val="ConsPlusNormal"/>
              <w:jc w:val="center"/>
            </w:pPr>
            <w:r>
              <w:t>46,4</w:t>
            </w:r>
          </w:p>
        </w:tc>
        <w:tc>
          <w:tcPr>
            <w:tcW w:w="1352" w:type="dxa"/>
            <w:shd w:val="clear" w:color="auto" w:fill="auto"/>
            <w:tcMar>
              <w:left w:w="98" w:type="dxa"/>
            </w:tcMar>
          </w:tcPr>
          <w:p w:rsidR="00EA16A0" w:rsidRDefault="00EA16A0" w:rsidP="00EA16A0">
            <w:pPr>
              <w:pStyle w:val="ConsPlusNormal"/>
              <w:jc w:val="center"/>
            </w:pPr>
            <w:r>
              <w:t>4640</w:t>
            </w:r>
          </w:p>
        </w:tc>
        <w:tc>
          <w:tcPr>
            <w:tcW w:w="1626" w:type="dxa"/>
            <w:shd w:val="clear" w:color="auto" w:fill="auto"/>
            <w:tcMar>
              <w:left w:w="98" w:type="dxa"/>
            </w:tcMar>
          </w:tcPr>
          <w:p w:rsidR="00EA16A0" w:rsidRDefault="00EA16A0" w:rsidP="00EA16A0">
            <w:pPr>
              <w:pStyle w:val="ConsPlusNormal"/>
              <w:jc w:val="center"/>
            </w:pPr>
            <w:r>
              <w:t>28,1</w:t>
            </w:r>
          </w:p>
        </w:tc>
        <w:tc>
          <w:tcPr>
            <w:tcW w:w="1213" w:type="dxa"/>
            <w:shd w:val="clear" w:color="auto" w:fill="auto"/>
            <w:tcMar>
              <w:left w:w="98" w:type="dxa"/>
            </w:tcMar>
          </w:tcPr>
          <w:p w:rsidR="00EA16A0" w:rsidRDefault="00EA16A0" w:rsidP="00EA16A0">
            <w:pPr>
              <w:pStyle w:val="ConsPlusNormal"/>
              <w:jc w:val="center"/>
            </w:pPr>
            <w:r>
              <w:t>2810</w:t>
            </w:r>
          </w:p>
        </w:tc>
        <w:tc>
          <w:tcPr>
            <w:tcW w:w="1348" w:type="dxa"/>
            <w:shd w:val="clear" w:color="auto" w:fill="auto"/>
            <w:tcMar>
              <w:left w:w="98" w:type="dxa"/>
            </w:tcMar>
          </w:tcPr>
          <w:p w:rsidR="00EA16A0" w:rsidRDefault="00EA16A0" w:rsidP="00EA16A0">
            <w:pPr>
              <w:pStyle w:val="ConsPlusNormal"/>
              <w:jc w:val="center"/>
            </w:pPr>
            <w:r>
              <w:t>105</w:t>
            </w:r>
          </w:p>
        </w:tc>
      </w:tr>
      <w:tr w:rsidR="00EA16A0" w:rsidTr="00D94699">
        <w:trPr>
          <w:trHeight w:val="285"/>
        </w:trPr>
        <w:tc>
          <w:tcPr>
            <w:tcW w:w="1908" w:type="dxa"/>
            <w:vMerge/>
            <w:shd w:val="clear" w:color="auto" w:fill="auto"/>
            <w:tcMar>
              <w:left w:w="98" w:type="dxa"/>
            </w:tcMar>
          </w:tcPr>
          <w:p w:rsidR="00EA16A0" w:rsidRDefault="00EA16A0" w:rsidP="00D94699">
            <w:pPr>
              <w:contextualSpacing/>
            </w:pPr>
          </w:p>
        </w:tc>
        <w:tc>
          <w:tcPr>
            <w:tcW w:w="1407" w:type="dxa"/>
            <w:shd w:val="clear" w:color="auto" w:fill="auto"/>
            <w:tcMar>
              <w:left w:w="98" w:type="dxa"/>
            </w:tcMar>
          </w:tcPr>
          <w:p w:rsidR="00EA16A0" w:rsidRDefault="00EA16A0" w:rsidP="00EA16A0">
            <w:pPr>
              <w:pStyle w:val="ConsPlusNormal"/>
              <w:jc w:val="center"/>
            </w:pPr>
            <w:r>
              <w:t>2</w:t>
            </w:r>
          </w:p>
        </w:tc>
        <w:tc>
          <w:tcPr>
            <w:tcW w:w="1319" w:type="dxa"/>
            <w:shd w:val="clear" w:color="auto" w:fill="auto"/>
            <w:tcMar>
              <w:left w:w="98" w:type="dxa"/>
            </w:tcMar>
          </w:tcPr>
          <w:p w:rsidR="00EA16A0" w:rsidRDefault="00EA16A0" w:rsidP="00EA16A0">
            <w:pPr>
              <w:pStyle w:val="ConsPlusNormal"/>
              <w:jc w:val="center"/>
            </w:pPr>
            <w:r>
              <w:t>38,1</w:t>
            </w:r>
          </w:p>
        </w:tc>
        <w:tc>
          <w:tcPr>
            <w:tcW w:w="1352" w:type="dxa"/>
            <w:shd w:val="clear" w:color="auto" w:fill="auto"/>
            <w:tcMar>
              <w:left w:w="98" w:type="dxa"/>
            </w:tcMar>
          </w:tcPr>
          <w:p w:rsidR="00EA16A0" w:rsidRDefault="00EA16A0" w:rsidP="00EA16A0">
            <w:pPr>
              <w:pStyle w:val="ConsPlusNormal"/>
              <w:jc w:val="center"/>
            </w:pPr>
            <w:r>
              <w:t>7620</w:t>
            </w:r>
          </w:p>
        </w:tc>
        <w:tc>
          <w:tcPr>
            <w:tcW w:w="1626" w:type="dxa"/>
            <w:shd w:val="clear" w:color="auto" w:fill="auto"/>
            <w:tcMar>
              <w:left w:w="98" w:type="dxa"/>
            </w:tcMar>
          </w:tcPr>
          <w:p w:rsidR="00EA16A0" w:rsidRDefault="00EA16A0" w:rsidP="00EA16A0">
            <w:pPr>
              <w:pStyle w:val="ConsPlusNormal"/>
              <w:jc w:val="center"/>
            </w:pPr>
            <w:r>
              <w:t>20,1</w:t>
            </w:r>
          </w:p>
        </w:tc>
        <w:tc>
          <w:tcPr>
            <w:tcW w:w="1213" w:type="dxa"/>
            <w:shd w:val="clear" w:color="auto" w:fill="auto"/>
            <w:tcMar>
              <w:left w:w="98" w:type="dxa"/>
            </w:tcMar>
          </w:tcPr>
          <w:p w:rsidR="00EA16A0" w:rsidRDefault="00EA16A0" w:rsidP="00EA16A0">
            <w:pPr>
              <w:pStyle w:val="ConsPlusNormal"/>
              <w:jc w:val="center"/>
            </w:pPr>
            <w:r>
              <w:t>4010</w:t>
            </w:r>
          </w:p>
        </w:tc>
        <w:tc>
          <w:tcPr>
            <w:tcW w:w="1348" w:type="dxa"/>
            <w:shd w:val="clear" w:color="auto" w:fill="auto"/>
            <w:tcMar>
              <w:left w:w="98" w:type="dxa"/>
            </w:tcMar>
          </w:tcPr>
          <w:p w:rsidR="00EA16A0" w:rsidRDefault="00EA16A0" w:rsidP="00EA16A0">
            <w:pPr>
              <w:pStyle w:val="ConsPlusNormal"/>
              <w:jc w:val="center"/>
            </w:pPr>
            <w:r>
              <w:t>143</w:t>
            </w:r>
          </w:p>
        </w:tc>
      </w:tr>
      <w:tr w:rsidR="00EA16A0" w:rsidTr="00D94699">
        <w:trPr>
          <w:trHeight w:val="168"/>
        </w:trPr>
        <w:tc>
          <w:tcPr>
            <w:tcW w:w="1908" w:type="dxa"/>
            <w:vMerge/>
            <w:shd w:val="clear" w:color="auto" w:fill="auto"/>
            <w:tcMar>
              <w:left w:w="98" w:type="dxa"/>
            </w:tcMar>
          </w:tcPr>
          <w:p w:rsidR="00EA16A0" w:rsidRDefault="00EA16A0" w:rsidP="00D94699">
            <w:pPr>
              <w:contextualSpacing/>
            </w:pPr>
          </w:p>
        </w:tc>
        <w:tc>
          <w:tcPr>
            <w:tcW w:w="1407" w:type="dxa"/>
            <w:shd w:val="clear" w:color="auto" w:fill="auto"/>
            <w:tcMar>
              <w:left w:w="98" w:type="dxa"/>
            </w:tcMar>
          </w:tcPr>
          <w:p w:rsidR="00EA16A0" w:rsidRDefault="00EA16A0" w:rsidP="00EA16A0">
            <w:pPr>
              <w:pStyle w:val="ConsPlusNormal"/>
              <w:jc w:val="center"/>
            </w:pPr>
            <w:r>
              <w:t>3</w:t>
            </w:r>
          </w:p>
        </w:tc>
        <w:tc>
          <w:tcPr>
            <w:tcW w:w="1319" w:type="dxa"/>
            <w:shd w:val="clear" w:color="auto" w:fill="auto"/>
            <w:tcMar>
              <w:left w:w="98" w:type="dxa"/>
            </w:tcMar>
          </w:tcPr>
          <w:p w:rsidR="00EA16A0" w:rsidRDefault="00EA16A0" w:rsidP="00EA16A0">
            <w:pPr>
              <w:pStyle w:val="ConsPlusNormal"/>
              <w:jc w:val="center"/>
            </w:pPr>
            <w:r>
              <w:t>32,0</w:t>
            </w:r>
          </w:p>
        </w:tc>
        <w:tc>
          <w:tcPr>
            <w:tcW w:w="1352" w:type="dxa"/>
            <w:shd w:val="clear" w:color="auto" w:fill="auto"/>
            <w:tcMar>
              <w:left w:w="98" w:type="dxa"/>
            </w:tcMar>
          </w:tcPr>
          <w:p w:rsidR="00EA16A0" w:rsidRDefault="00EA16A0" w:rsidP="00EA16A0">
            <w:pPr>
              <w:pStyle w:val="ConsPlusNormal"/>
              <w:jc w:val="center"/>
            </w:pPr>
            <w:r>
              <w:t>9600</w:t>
            </w:r>
          </w:p>
        </w:tc>
        <w:tc>
          <w:tcPr>
            <w:tcW w:w="1626" w:type="dxa"/>
            <w:shd w:val="clear" w:color="auto" w:fill="auto"/>
            <w:tcMar>
              <w:left w:w="98" w:type="dxa"/>
            </w:tcMar>
          </w:tcPr>
          <w:p w:rsidR="00EA16A0" w:rsidRDefault="00EA16A0" w:rsidP="00EA16A0">
            <w:pPr>
              <w:pStyle w:val="ConsPlusNormal"/>
              <w:jc w:val="center"/>
            </w:pPr>
            <w:r>
              <w:t>15,5</w:t>
            </w:r>
          </w:p>
        </w:tc>
        <w:tc>
          <w:tcPr>
            <w:tcW w:w="1213" w:type="dxa"/>
            <w:shd w:val="clear" w:color="auto" w:fill="auto"/>
            <w:tcMar>
              <w:left w:w="98" w:type="dxa"/>
            </w:tcMar>
          </w:tcPr>
          <w:p w:rsidR="00EA16A0" w:rsidRDefault="00EA16A0" w:rsidP="00EA16A0">
            <w:pPr>
              <w:pStyle w:val="ConsPlusNormal"/>
              <w:jc w:val="center"/>
            </w:pPr>
            <w:r>
              <w:t>4640</w:t>
            </w:r>
          </w:p>
        </w:tc>
        <w:tc>
          <w:tcPr>
            <w:tcW w:w="1348" w:type="dxa"/>
            <w:shd w:val="clear" w:color="auto" w:fill="auto"/>
            <w:tcMar>
              <w:left w:w="98" w:type="dxa"/>
            </w:tcMar>
          </w:tcPr>
          <w:p w:rsidR="00EA16A0" w:rsidRDefault="00EA16A0" w:rsidP="00EA16A0">
            <w:pPr>
              <w:pStyle w:val="ConsPlusNormal"/>
              <w:jc w:val="center"/>
            </w:pPr>
            <w:r>
              <w:t>166</w:t>
            </w:r>
          </w:p>
        </w:tc>
      </w:tr>
      <w:tr w:rsidR="00EA16A0" w:rsidTr="00D94699">
        <w:trPr>
          <w:trHeight w:val="199"/>
        </w:trPr>
        <w:tc>
          <w:tcPr>
            <w:tcW w:w="1908" w:type="dxa"/>
            <w:vMerge w:val="restart"/>
            <w:shd w:val="clear" w:color="auto" w:fill="auto"/>
            <w:tcMar>
              <w:left w:w="98" w:type="dxa"/>
            </w:tcMar>
          </w:tcPr>
          <w:p w:rsidR="00EA16A0" w:rsidRDefault="00EA16A0" w:rsidP="00D94699">
            <w:pPr>
              <w:ind w:firstLine="0"/>
              <w:contextualSpacing/>
              <w:rPr>
                <w:szCs w:val="24"/>
              </w:rPr>
            </w:pPr>
            <w:r>
              <w:rPr>
                <w:szCs w:val="24"/>
              </w:rPr>
              <w:t>Блокированные жилые дома</w:t>
            </w:r>
          </w:p>
        </w:tc>
        <w:tc>
          <w:tcPr>
            <w:tcW w:w="1407" w:type="dxa"/>
            <w:shd w:val="clear" w:color="auto" w:fill="auto"/>
            <w:tcMar>
              <w:left w:w="98" w:type="dxa"/>
            </w:tcMar>
          </w:tcPr>
          <w:p w:rsidR="00EA16A0" w:rsidRDefault="00EA16A0" w:rsidP="00EA16A0">
            <w:pPr>
              <w:pStyle w:val="ConsPlusNormal"/>
              <w:jc w:val="center"/>
            </w:pPr>
            <w:r>
              <w:t>1</w:t>
            </w:r>
          </w:p>
        </w:tc>
        <w:tc>
          <w:tcPr>
            <w:tcW w:w="1319" w:type="dxa"/>
            <w:shd w:val="clear" w:color="auto" w:fill="auto"/>
            <w:tcMar>
              <w:left w:w="98" w:type="dxa"/>
            </w:tcMar>
          </w:tcPr>
          <w:p w:rsidR="00EA16A0" w:rsidRDefault="00EA16A0" w:rsidP="00EA16A0">
            <w:pPr>
              <w:pStyle w:val="ConsPlusNormal"/>
              <w:jc w:val="center"/>
            </w:pPr>
            <w:r>
              <w:t>49,1</w:t>
            </w:r>
          </w:p>
        </w:tc>
        <w:tc>
          <w:tcPr>
            <w:tcW w:w="1352" w:type="dxa"/>
            <w:shd w:val="clear" w:color="auto" w:fill="auto"/>
            <w:tcMar>
              <w:left w:w="98" w:type="dxa"/>
            </w:tcMar>
          </w:tcPr>
          <w:p w:rsidR="00EA16A0" w:rsidRDefault="00EA16A0" w:rsidP="00EA16A0">
            <w:pPr>
              <w:pStyle w:val="ConsPlusNormal"/>
              <w:jc w:val="center"/>
            </w:pPr>
            <w:r>
              <w:t>4910</w:t>
            </w:r>
          </w:p>
        </w:tc>
        <w:tc>
          <w:tcPr>
            <w:tcW w:w="1626" w:type="dxa"/>
            <w:shd w:val="clear" w:color="auto" w:fill="auto"/>
            <w:tcMar>
              <w:left w:w="98" w:type="dxa"/>
            </w:tcMar>
          </w:tcPr>
          <w:p w:rsidR="00EA16A0" w:rsidRDefault="00EA16A0" w:rsidP="00EA16A0">
            <w:pPr>
              <w:pStyle w:val="ConsPlusNormal"/>
              <w:jc w:val="center"/>
            </w:pPr>
            <w:r>
              <w:t>37,3</w:t>
            </w:r>
          </w:p>
        </w:tc>
        <w:tc>
          <w:tcPr>
            <w:tcW w:w="1213" w:type="dxa"/>
            <w:shd w:val="clear" w:color="auto" w:fill="auto"/>
            <w:tcMar>
              <w:left w:w="98" w:type="dxa"/>
            </w:tcMar>
          </w:tcPr>
          <w:p w:rsidR="00EA16A0" w:rsidRDefault="00EA16A0" w:rsidP="00EA16A0">
            <w:pPr>
              <w:pStyle w:val="ConsPlusNormal"/>
              <w:jc w:val="center"/>
            </w:pPr>
            <w:r>
              <w:t>3730</w:t>
            </w:r>
          </w:p>
        </w:tc>
        <w:tc>
          <w:tcPr>
            <w:tcW w:w="1348" w:type="dxa"/>
            <w:shd w:val="clear" w:color="auto" w:fill="auto"/>
            <w:tcMar>
              <w:left w:w="98" w:type="dxa"/>
            </w:tcMar>
          </w:tcPr>
          <w:p w:rsidR="00EA16A0" w:rsidRDefault="00EA16A0" w:rsidP="00D94699">
            <w:pPr>
              <w:ind w:firstLine="15"/>
              <w:contextualSpacing/>
            </w:pPr>
          </w:p>
        </w:tc>
      </w:tr>
      <w:tr w:rsidR="00EA16A0" w:rsidTr="00D94699">
        <w:trPr>
          <w:trHeight w:val="204"/>
        </w:trPr>
        <w:tc>
          <w:tcPr>
            <w:tcW w:w="1908" w:type="dxa"/>
            <w:vMerge/>
            <w:shd w:val="clear" w:color="auto" w:fill="auto"/>
            <w:tcMar>
              <w:left w:w="98" w:type="dxa"/>
            </w:tcMar>
          </w:tcPr>
          <w:p w:rsidR="00EA16A0" w:rsidRDefault="00EA16A0" w:rsidP="00D94699">
            <w:pPr>
              <w:contextualSpacing/>
            </w:pPr>
          </w:p>
        </w:tc>
        <w:tc>
          <w:tcPr>
            <w:tcW w:w="1407" w:type="dxa"/>
            <w:shd w:val="clear" w:color="auto" w:fill="auto"/>
            <w:tcMar>
              <w:left w:w="98" w:type="dxa"/>
            </w:tcMar>
          </w:tcPr>
          <w:p w:rsidR="00EA16A0" w:rsidRDefault="00EA16A0" w:rsidP="00EA16A0">
            <w:pPr>
              <w:pStyle w:val="ConsPlusNormal"/>
              <w:jc w:val="center"/>
            </w:pPr>
            <w:r>
              <w:t>2</w:t>
            </w:r>
          </w:p>
        </w:tc>
        <w:tc>
          <w:tcPr>
            <w:tcW w:w="1319" w:type="dxa"/>
            <w:shd w:val="clear" w:color="auto" w:fill="auto"/>
            <w:tcMar>
              <w:left w:w="98" w:type="dxa"/>
            </w:tcMar>
          </w:tcPr>
          <w:p w:rsidR="00EA16A0" w:rsidRDefault="00EA16A0" w:rsidP="00EA16A0">
            <w:pPr>
              <w:pStyle w:val="ConsPlusNormal"/>
              <w:jc w:val="center"/>
            </w:pPr>
            <w:r>
              <w:t>42,1</w:t>
            </w:r>
          </w:p>
        </w:tc>
        <w:tc>
          <w:tcPr>
            <w:tcW w:w="1352" w:type="dxa"/>
            <w:shd w:val="clear" w:color="auto" w:fill="auto"/>
            <w:tcMar>
              <w:left w:w="98" w:type="dxa"/>
            </w:tcMar>
          </w:tcPr>
          <w:p w:rsidR="00EA16A0" w:rsidRDefault="00EA16A0" w:rsidP="00EA16A0">
            <w:pPr>
              <w:pStyle w:val="ConsPlusNormal"/>
              <w:jc w:val="center"/>
            </w:pPr>
            <w:r>
              <w:t>8410</w:t>
            </w:r>
          </w:p>
        </w:tc>
        <w:tc>
          <w:tcPr>
            <w:tcW w:w="1626" w:type="dxa"/>
            <w:shd w:val="clear" w:color="auto" w:fill="auto"/>
            <w:tcMar>
              <w:left w:w="98" w:type="dxa"/>
            </w:tcMar>
          </w:tcPr>
          <w:p w:rsidR="00EA16A0" w:rsidRDefault="00EA16A0" w:rsidP="00EA16A0">
            <w:pPr>
              <w:pStyle w:val="ConsPlusNormal"/>
              <w:jc w:val="center"/>
            </w:pPr>
            <w:r>
              <w:t>28,4</w:t>
            </w:r>
          </w:p>
        </w:tc>
        <w:tc>
          <w:tcPr>
            <w:tcW w:w="1213" w:type="dxa"/>
            <w:shd w:val="clear" w:color="auto" w:fill="auto"/>
            <w:tcMar>
              <w:left w:w="98" w:type="dxa"/>
            </w:tcMar>
          </w:tcPr>
          <w:p w:rsidR="00EA16A0" w:rsidRDefault="00EA16A0" w:rsidP="00EA16A0">
            <w:pPr>
              <w:pStyle w:val="ConsPlusNormal"/>
              <w:jc w:val="center"/>
            </w:pPr>
            <w:r>
              <w:t>5680</w:t>
            </w:r>
          </w:p>
        </w:tc>
        <w:tc>
          <w:tcPr>
            <w:tcW w:w="1348" w:type="dxa"/>
            <w:shd w:val="clear" w:color="auto" w:fill="auto"/>
            <w:tcMar>
              <w:left w:w="98" w:type="dxa"/>
            </w:tcMar>
          </w:tcPr>
          <w:p w:rsidR="00EA16A0" w:rsidRDefault="00EA16A0" w:rsidP="00D94699">
            <w:pPr>
              <w:ind w:firstLine="15"/>
              <w:contextualSpacing/>
            </w:pPr>
          </w:p>
        </w:tc>
      </w:tr>
      <w:tr w:rsidR="00EA16A0" w:rsidTr="00D94699">
        <w:trPr>
          <w:trHeight w:val="137"/>
        </w:trPr>
        <w:tc>
          <w:tcPr>
            <w:tcW w:w="1908" w:type="dxa"/>
            <w:vMerge/>
            <w:shd w:val="clear" w:color="auto" w:fill="auto"/>
            <w:tcMar>
              <w:left w:w="98" w:type="dxa"/>
            </w:tcMar>
          </w:tcPr>
          <w:p w:rsidR="00EA16A0" w:rsidRDefault="00EA16A0" w:rsidP="00D94699">
            <w:pPr>
              <w:contextualSpacing/>
            </w:pPr>
          </w:p>
        </w:tc>
        <w:tc>
          <w:tcPr>
            <w:tcW w:w="1407" w:type="dxa"/>
            <w:shd w:val="clear" w:color="auto" w:fill="auto"/>
            <w:tcMar>
              <w:left w:w="98" w:type="dxa"/>
            </w:tcMar>
          </w:tcPr>
          <w:p w:rsidR="00EA16A0" w:rsidRDefault="00EA16A0" w:rsidP="00EA16A0">
            <w:pPr>
              <w:pStyle w:val="ConsPlusNormal"/>
              <w:jc w:val="center"/>
            </w:pPr>
            <w:r>
              <w:t>3</w:t>
            </w:r>
          </w:p>
        </w:tc>
        <w:tc>
          <w:tcPr>
            <w:tcW w:w="1319" w:type="dxa"/>
            <w:shd w:val="clear" w:color="auto" w:fill="auto"/>
            <w:tcMar>
              <w:left w:w="98" w:type="dxa"/>
            </w:tcMar>
          </w:tcPr>
          <w:p w:rsidR="00EA16A0" w:rsidRDefault="00EA16A0" w:rsidP="00EA16A0">
            <w:pPr>
              <w:pStyle w:val="ConsPlusNormal"/>
              <w:jc w:val="center"/>
            </w:pPr>
            <w:r>
              <w:t>37,1</w:t>
            </w:r>
          </w:p>
        </w:tc>
        <w:tc>
          <w:tcPr>
            <w:tcW w:w="1352" w:type="dxa"/>
            <w:shd w:val="clear" w:color="auto" w:fill="auto"/>
            <w:tcMar>
              <w:left w:w="98" w:type="dxa"/>
            </w:tcMar>
          </w:tcPr>
          <w:p w:rsidR="00EA16A0" w:rsidRDefault="00EA16A0" w:rsidP="00EA16A0">
            <w:pPr>
              <w:pStyle w:val="ConsPlusNormal"/>
              <w:jc w:val="center"/>
            </w:pPr>
            <w:r>
              <w:t>11140</w:t>
            </w:r>
          </w:p>
        </w:tc>
        <w:tc>
          <w:tcPr>
            <w:tcW w:w="1626" w:type="dxa"/>
            <w:shd w:val="clear" w:color="auto" w:fill="auto"/>
            <w:tcMar>
              <w:left w:w="98" w:type="dxa"/>
            </w:tcMar>
          </w:tcPr>
          <w:p w:rsidR="00EA16A0" w:rsidRDefault="00EA16A0" w:rsidP="00EA16A0">
            <w:pPr>
              <w:pStyle w:val="ConsPlusNormal"/>
              <w:jc w:val="center"/>
            </w:pPr>
            <w:r>
              <w:t>23,2</w:t>
            </w:r>
          </w:p>
        </w:tc>
        <w:tc>
          <w:tcPr>
            <w:tcW w:w="1213" w:type="dxa"/>
            <w:shd w:val="clear" w:color="auto" w:fill="auto"/>
            <w:tcMar>
              <w:left w:w="98" w:type="dxa"/>
            </w:tcMar>
          </w:tcPr>
          <w:p w:rsidR="00EA16A0" w:rsidRDefault="00EA16A0" w:rsidP="00EA16A0">
            <w:pPr>
              <w:pStyle w:val="ConsPlusNormal"/>
              <w:jc w:val="center"/>
            </w:pPr>
            <w:r>
              <w:t>6960</w:t>
            </w:r>
          </w:p>
        </w:tc>
        <w:tc>
          <w:tcPr>
            <w:tcW w:w="1348" w:type="dxa"/>
            <w:shd w:val="clear" w:color="auto" w:fill="auto"/>
            <w:tcMar>
              <w:left w:w="98" w:type="dxa"/>
            </w:tcMar>
          </w:tcPr>
          <w:p w:rsidR="00EA16A0" w:rsidRDefault="00EA16A0" w:rsidP="00D94699">
            <w:pPr>
              <w:ind w:firstLine="15"/>
              <w:contextualSpacing/>
            </w:pPr>
          </w:p>
        </w:tc>
      </w:tr>
    </w:tbl>
    <w:p w:rsidR="00EA16A0" w:rsidRDefault="00EA16A0" w:rsidP="00EA16A0">
      <w:pPr>
        <w:contextualSpacing/>
        <w:rPr>
          <w:rFonts w:cs="Times New Roman"/>
          <w:szCs w:val="24"/>
        </w:rPr>
      </w:pPr>
      <w:r w:rsidRPr="004E645F">
        <w:rPr>
          <w:rFonts w:eastAsia="Times New Roman" w:cs="Times New Roman"/>
          <w:b/>
          <w:szCs w:val="24"/>
        </w:rPr>
        <w:t>Минимальные расстояния между зданиями, строениями, сооружениями</w:t>
      </w:r>
      <w:r>
        <w:rPr>
          <w:rFonts w:eastAsia="Times New Roman" w:cs="Times New Roman"/>
          <w:szCs w:val="24"/>
        </w:rPr>
        <w:t>устанавливаются в соответствии с нормативами по противопожарной безопасности и инсоляции.</w:t>
      </w:r>
    </w:p>
    <w:p w:rsidR="00EA16A0" w:rsidRDefault="00EA16A0" w:rsidP="00EA16A0">
      <w:pPr>
        <w:contextualSpacing/>
        <w:rPr>
          <w:rFonts w:cs="Times New Roman"/>
          <w:szCs w:val="24"/>
        </w:rPr>
      </w:pPr>
      <w:r>
        <w:rPr>
          <w:rFonts w:cs="Times New Roman"/>
          <w:szCs w:val="24"/>
        </w:rPr>
        <w:t>На территории зоны Ж-2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EA16A0" w:rsidRDefault="00EA16A0" w:rsidP="00EA16A0">
      <w:pPr>
        <w:contextualSpacing/>
        <w:rPr>
          <w:rFonts w:cs="Times New Roman"/>
          <w:szCs w:val="24"/>
        </w:rPr>
      </w:pPr>
      <w:r>
        <w:rPr>
          <w:rFonts w:cs="Times New Roman"/>
          <w:szCs w:val="24"/>
        </w:rPr>
        <w:t>Иные показатели по параметрам застройки зоны Ж-2: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EA16A0" w:rsidRDefault="00EA16A0" w:rsidP="00EA16A0">
      <w:pPr>
        <w:contextualSpacing/>
        <w:rPr>
          <w:rFonts w:cs="Times New Roman"/>
          <w:szCs w:val="24"/>
        </w:rPr>
      </w:pPr>
    </w:p>
    <w:p w:rsidR="00785DFE" w:rsidRPr="004313A6" w:rsidRDefault="00785DFE" w:rsidP="00785DFE">
      <w:pPr>
        <w:contextualSpacing/>
        <w:rPr>
          <w:rFonts w:cs="Times New Roman"/>
          <w:b/>
          <w:szCs w:val="24"/>
        </w:rPr>
      </w:pPr>
      <w:r w:rsidRPr="004313A6">
        <w:rPr>
          <w:rFonts w:cs="Times New Roman"/>
          <w:b/>
          <w:szCs w:val="24"/>
        </w:rPr>
        <w:t>Ж-4 – зона застройки многоэтажными жилыми домами</w:t>
      </w:r>
      <w:r w:rsidR="00A274E6">
        <w:rPr>
          <w:rFonts w:cs="Times New Roman"/>
          <w:b/>
          <w:szCs w:val="24"/>
        </w:rPr>
        <w:t xml:space="preserve"> (9 этажей)</w:t>
      </w:r>
    </w:p>
    <w:p w:rsidR="00785DFE" w:rsidRPr="004313A6" w:rsidRDefault="00785DFE" w:rsidP="00785DFE">
      <w:pPr>
        <w:tabs>
          <w:tab w:val="left" w:pos="-300"/>
          <w:tab w:val="left" w:pos="851"/>
        </w:tabs>
        <w:ind w:right="1"/>
        <w:contextualSpacing/>
        <w:rPr>
          <w:rFonts w:cs="Times New Roman"/>
          <w:i/>
          <w:szCs w:val="24"/>
        </w:rPr>
      </w:pPr>
      <w:r w:rsidRPr="004313A6">
        <w:rPr>
          <w:rFonts w:cs="Times New Roman"/>
          <w:i/>
          <w:szCs w:val="24"/>
        </w:rPr>
        <w:t>Зона застройки многоэтажными домами Ж-4 выделена для формирования жилых районов с размещением высотной застройки (9 этажей).</w:t>
      </w:r>
    </w:p>
    <w:p w:rsidR="007C543C" w:rsidRDefault="007C543C" w:rsidP="007C543C">
      <w:pPr>
        <w:pStyle w:val="Iauiue"/>
        <w:suppressAutoHyphens w:val="0"/>
        <w:ind w:firstLine="709"/>
        <w:jc w:val="both"/>
        <w:rPr>
          <w:rFonts w:eastAsia="Times New Roman"/>
          <w:b/>
          <w:sz w:val="24"/>
          <w:szCs w:val="24"/>
          <w:lang w:eastAsia="ru-RU"/>
        </w:rPr>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7C543C" w:rsidRDefault="007C543C" w:rsidP="007C543C">
      <w:pPr>
        <w:pStyle w:val="Iauiue"/>
        <w:suppressAutoHyphens w:val="0"/>
        <w:ind w:firstLine="709"/>
        <w:jc w:val="both"/>
        <w:rPr>
          <w:sz w:val="24"/>
          <w:szCs w:val="24"/>
        </w:rPr>
      </w:pPr>
      <w:r>
        <w:rPr>
          <w:rFonts w:eastAsia="Times New Roman"/>
          <w:sz w:val="24"/>
          <w:szCs w:val="24"/>
          <w:lang w:eastAsia="ru-RU"/>
        </w:rPr>
        <w:t>1.</w:t>
      </w:r>
      <w:r>
        <w:rPr>
          <w:sz w:val="24"/>
          <w:szCs w:val="24"/>
        </w:rPr>
        <w:t xml:space="preserve"> Многоэтажная жилая застройка (высотная застройка) (код 2.6):</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девять этажей, включая подземные, разделенных на двадцать и более квартир);</w:t>
      </w:r>
    </w:p>
    <w:p w:rsidR="007C543C" w:rsidRDefault="007C543C" w:rsidP="007C543C">
      <w:pPr>
        <w:widowControl w:val="0"/>
        <w:ind w:firstLine="708"/>
        <w:contextualSpacing/>
        <w:rPr>
          <w:rFonts w:cs="Times New Roman"/>
          <w:szCs w:val="24"/>
        </w:rPr>
      </w:pPr>
      <w:r>
        <w:rPr>
          <w:rFonts w:cs="Times New Roman"/>
          <w:szCs w:val="24"/>
        </w:rPr>
        <w:lastRenderedPageBreak/>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ind w:firstLine="708"/>
        <w:contextualSpacing/>
        <w:rPr>
          <w:rFonts w:cs="Times New Roman"/>
          <w:szCs w:val="24"/>
        </w:rPr>
      </w:pPr>
      <w:r>
        <w:rPr>
          <w:rFonts w:cs="Times New Roman"/>
          <w:szCs w:val="24"/>
        </w:rPr>
        <w:t>-благоустройство и озеленение придомовых территорий;</w:t>
      </w:r>
    </w:p>
    <w:p w:rsidR="007C543C" w:rsidRDefault="007C543C" w:rsidP="007C543C">
      <w:pPr>
        <w:pStyle w:val="Iauiue"/>
        <w:suppressAutoHyphens w:val="0"/>
        <w:ind w:firstLine="709"/>
        <w:jc w:val="both"/>
        <w:rPr>
          <w:sz w:val="24"/>
          <w:szCs w:val="24"/>
        </w:rPr>
      </w:pPr>
      <w:r>
        <w:rPr>
          <w:sz w:val="24"/>
          <w:szCs w:val="24"/>
        </w:rPr>
        <w:t xml:space="preserve">– обустройство спортивных и детских площадок, хозяйственных площадок; </w:t>
      </w:r>
    </w:p>
    <w:p w:rsidR="007C543C" w:rsidRDefault="007C543C" w:rsidP="007C543C">
      <w:pPr>
        <w:pStyle w:val="Iauiue"/>
        <w:suppressAutoHyphens w:val="0"/>
        <w:ind w:firstLine="709"/>
        <w:jc w:val="both"/>
        <w:rPr>
          <w:sz w:val="24"/>
          <w:szCs w:val="24"/>
        </w:rPr>
      </w:pPr>
      <w:r>
        <w:rPr>
          <w:sz w:val="24"/>
          <w:szCs w:val="24"/>
        </w:rPr>
        <w:t xml:space="preserve">–  размещение подземных гаражей и наземных автостоянок, </w:t>
      </w:r>
    </w:p>
    <w:p w:rsidR="007C543C" w:rsidRDefault="007C543C" w:rsidP="007C543C">
      <w:pPr>
        <w:pStyle w:val="Iauiue"/>
        <w:suppressAutoHyphens w:val="0"/>
        <w:ind w:firstLine="709"/>
        <w:jc w:val="both"/>
        <w:rPr>
          <w:rFonts w:eastAsia="Times New Roman"/>
          <w:b/>
          <w:sz w:val="24"/>
          <w:szCs w:val="24"/>
          <w:lang w:eastAsia="ru-RU"/>
        </w:rPr>
      </w:pPr>
      <w:r>
        <w:rPr>
          <w:sz w:val="24"/>
          <w:szCs w:val="24"/>
        </w:rPr>
        <w:t>–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7C543C" w:rsidRDefault="007C543C" w:rsidP="007C543C">
      <w:pPr>
        <w:widowControl w:val="0"/>
        <w:tabs>
          <w:tab w:val="left" w:pos="708"/>
          <w:tab w:val="left" w:pos="1416"/>
          <w:tab w:val="left" w:pos="2124"/>
          <w:tab w:val="left" w:pos="2832"/>
          <w:tab w:val="left" w:pos="3540"/>
          <w:tab w:val="left" w:pos="4248"/>
          <w:tab w:val="left" w:pos="4956"/>
          <w:tab w:val="left" w:pos="6878"/>
        </w:tabs>
        <w:contextualSpacing/>
        <w:rPr>
          <w:rFonts w:cs="Times New Roman"/>
          <w:szCs w:val="24"/>
        </w:rPr>
      </w:pPr>
      <w:r>
        <w:rPr>
          <w:rFonts w:cs="Times New Roman"/>
          <w:szCs w:val="24"/>
        </w:rPr>
        <w:t>2. Дошкольное, начальное и среднее общее образование (код 3.5.1):</w:t>
      </w:r>
    </w:p>
    <w:p w:rsidR="007C543C" w:rsidRDefault="007C543C" w:rsidP="007C543C">
      <w:pPr>
        <w:widowControl w:val="0"/>
        <w:tabs>
          <w:tab w:val="left" w:pos="708"/>
          <w:tab w:val="left" w:pos="1416"/>
          <w:tab w:val="left" w:pos="2124"/>
          <w:tab w:val="left" w:pos="2832"/>
          <w:tab w:val="left" w:pos="3540"/>
          <w:tab w:val="left" w:pos="4248"/>
          <w:tab w:val="left" w:pos="4956"/>
          <w:tab w:val="left" w:pos="6878"/>
        </w:tabs>
        <w:contextualSpacing/>
        <w:rPr>
          <w:rFonts w:cs="Times New Roman"/>
          <w:szCs w:val="24"/>
        </w:rPr>
      </w:pPr>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7C543C" w:rsidRDefault="007C543C" w:rsidP="007C543C">
      <w:pPr>
        <w:widowControl w:val="0"/>
        <w:contextualSpacing/>
        <w:rPr>
          <w:rFonts w:cs="Times New Roman"/>
          <w:szCs w:val="24"/>
        </w:rPr>
      </w:pPr>
      <w:r>
        <w:rPr>
          <w:rFonts w:eastAsia="Times New Roman" w:cs="Times New Roman"/>
          <w:szCs w:val="24"/>
        </w:rPr>
        <w:t xml:space="preserve">3. </w:t>
      </w:r>
      <w:r>
        <w:rPr>
          <w:rFonts w:cs="Times New Roman"/>
          <w:szCs w:val="24"/>
        </w:rPr>
        <w:t xml:space="preserve"> Коммунальное обслуживание (код 3.1):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C543C" w:rsidRDefault="007C543C" w:rsidP="007C543C">
      <w:pPr>
        <w:widowControl w:val="0"/>
        <w:contextualSpacing/>
        <w:rPr>
          <w:rFonts w:cs="Times New Roman"/>
          <w:szCs w:val="24"/>
        </w:rPr>
      </w:pPr>
      <w:r>
        <w:rPr>
          <w:rFonts w:cs="Times New Roman"/>
          <w:szCs w:val="24"/>
        </w:rPr>
        <w:t>4. Бытовое обслуживание (код 3.3):</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7C543C" w:rsidRDefault="007C543C" w:rsidP="007C543C">
      <w:pPr>
        <w:widowControl w:val="0"/>
        <w:contextualSpacing/>
        <w:rPr>
          <w:rFonts w:cs="Times New Roman"/>
          <w:szCs w:val="24"/>
        </w:rPr>
      </w:pPr>
      <w:r>
        <w:rPr>
          <w:rFonts w:cs="Times New Roman"/>
          <w:szCs w:val="24"/>
        </w:rPr>
        <w:t>5. Социальное обслуживание (код 3.2):</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для размещения отделений почты и телеграфа;</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7C543C" w:rsidRDefault="007C543C" w:rsidP="007C543C">
      <w:pPr>
        <w:widowControl w:val="0"/>
        <w:contextualSpacing/>
        <w:rPr>
          <w:rFonts w:cs="Times New Roman"/>
          <w:szCs w:val="24"/>
        </w:rPr>
      </w:pPr>
      <w:r>
        <w:rPr>
          <w:rFonts w:cs="Times New Roman"/>
          <w:szCs w:val="24"/>
        </w:rPr>
        <w:t>6. Амбулаторно-поликлиническое обслуживание (код 3.4.1):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7C543C" w:rsidRDefault="007C543C" w:rsidP="007C543C">
      <w:pPr>
        <w:widowControl w:val="0"/>
        <w:contextualSpacing/>
        <w:rPr>
          <w:rFonts w:cs="Times New Roman"/>
          <w:szCs w:val="24"/>
        </w:rPr>
      </w:pPr>
      <w:bookmarkStart w:id="145" w:name="__DdeLink__20364_884410511"/>
      <w:r>
        <w:rPr>
          <w:rFonts w:cs="Times New Roman"/>
          <w:szCs w:val="24"/>
        </w:rPr>
        <w:t>7. Магазины (код 4.4):</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7C543C" w:rsidRDefault="007C543C" w:rsidP="007C543C">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видами разрешенного использования, указанными в пунктах 3-7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C543C" w:rsidRDefault="007C543C" w:rsidP="007C543C">
      <w:pPr>
        <w:widowControl w:val="0"/>
        <w:contextualSpacing/>
        <w:rPr>
          <w:rFonts w:cs="Times New Roman"/>
          <w:b/>
          <w:szCs w:val="24"/>
        </w:rPr>
      </w:pPr>
      <w:r>
        <w:rPr>
          <w:rFonts w:eastAsia="Times New Roman" w:cs="Times New Roman"/>
          <w:b/>
          <w:szCs w:val="24"/>
        </w:rPr>
        <w:t xml:space="preserve">Вспомогательные виды разрешенного использования земельных участков и </w:t>
      </w:r>
      <w:r>
        <w:rPr>
          <w:rFonts w:eastAsia="Times New Roman" w:cs="Times New Roman"/>
          <w:b/>
          <w:szCs w:val="24"/>
        </w:rPr>
        <w:lastRenderedPageBreak/>
        <w:t>объектов капитального строительства:</w:t>
      </w:r>
    </w:p>
    <w:p w:rsidR="007C543C" w:rsidRDefault="007C543C" w:rsidP="007C543C">
      <w:pPr>
        <w:widowControl w:val="0"/>
        <w:contextualSpacing/>
        <w:rPr>
          <w:rFonts w:asciiTheme="minorHAnsi" w:hAnsiTheme="minorHAnsi"/>
          <w:sz w:val="22"/>
        </w:rPr>
      </w:pPr>
      <w:r>
        <w:rPr>
          <w:rFonts w:cs="Times New Roman"/>
          <w:szCs w:val="24"/>
        </w:rPr>
        <w:t>1. Земельные участки (территории) общего пользования (код 12.0)</w:t>
      </w:r>
    </w:p>
    <w:p w:rsidR="007C543C" w:rsidRDefault="007C543C" w:rsidP="007C543C">
      <w:pPr>
        <w:widowControl w:val="0"/>
        <w:tabs>
          <w:tab w:val="left" w:pos="623"/>
        </w:tabs>
        <w:contextualSpacing/>
        <w:rPr>
          <w:rFonts w:cs="Times New Roman"/>
          <w:b/>
          <w:szCs w:val="24"/>
        </w:rPr>
      </w:pPr>
      <w:r>
        <w:rPr>
          <w:rFonts w:cs="Times New Roman"/>
          <w:szCs w:val="24"/>
        </w:rPr>
        <w:t>- р</w:t>
      </w:r>
      <w:bookmarkEnd w:id="145"/>
      <w:r>
        <w:rPr>
          <w:rFonts w:cs="Times New Roman"/>
          <w:szCs w:val="24"/>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C543C" w:rsidRDefault="007C543C" w:rsidP="007C543C">
      <w:pPr>
        <w:widowControl w:val="0"/>
        <w:contextualSpacing/>
        <w:rPr>
          <w:rFonts w:eastAsia="Times New Roman" w:cs="Times New Roman"/>
          <w:b/>
          <w:szCs w:val="24"/>
        </w:rPr>
      </w:pPr>
      <w:r>
        <w:rPr>
          <w:rFonts w:cs="Times New Roman"/>
          <w:b/>
          <w:szCs w:val="24"/>
        </w:rPr>
        <w:t xml:space="preserve">Условно </w:t>
      </w:r>
      <w:r>
        <w:rPr>
          <w:rFonts w:eastAsia="Times New Roman" w:cs="Times New Roman"/>
          <w:b/>
          <w:szCs w:val="24"/>
        </w:rPr>
        <w:t>разрешенные виды использования земельных участков и объектов капитального строительства:</w:t>
      </w:r>
    </w:p>
    <w:p w:rsidR="007C543C" w:rsidRDefault="007C543C" w:rsidP="007C543C">
      <w:pPr>
        <w:pStyle w:val="Iauiue"/>
        <w:suppressAutoHyphens w:val="0"/>
        <w:ind w:firstLine="709"/>
        <w:jc w:val="both"/>
        <w:rPr>
          <w:sz w:val="24"/>
          <w:szCs w:val="24"/>
        </w:rPr>
      </w:pPr>
      <w:r>
        <w:rPr>
          <w:rFonts w:eastAsia="Times New Roman"/>
          <w:sz w:val="24"/>
          <w:szCs w:val="24"/>
          <w:lang w:eastAsia="ru-RU"/>
        </w:rPr>
        <w:t>1.</w:t>
      </w:r>
      <w:r>
        <w:rPr>
          <w:sz w:val="24"/>
          <w:szCs w:val="24"/>
        </w:rPr>
        <w:t xml:space="preserve"> Многоэтажная жилая застройка (высотная застройка) (код 2.6):</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выше девяти этажей, включая подземные, разделенных на двадцать и более квартир);</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contextualSpacing/>
        <w:rPr>
          <w:rFonts w:cs="Times New Roman"/>
          <w:szCs w:val="24"/>
        </w:rPr>
      </w:pPr>
      <w:r>
        <w:rPr>
          <w:rFonts w:cs="Times New Roman"/>
          <w:szCs w:val="24"/>
        </w:rPr>
        <w:t>2. Среднеэтажная жилая застройка (код. 2.5):</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7C543C" w:rsidRDefault="007C543C" w:rsidP="007C543C">
      <w:pPr>
        <w:widowControl w:val="0"/>
        <w:contextualSpacing/>
        <w:rPr>
          <w:rFonts w:cs="Times New Roman"/>
          <w:szCs w:val="24"/>
        </w:rPr>
      </w:pPr>
      <w:r>
        <w:rPr>
          <w:rFonts w:cs="Times New Roman"/>
          <w:szCs w:val="24"/>
        </w:rPr>
        <w:t>– размещение жилых домов, предназначенных для временного проживания граждан в период их работы, службы или обучения;</w:t>
      </w:r>
    </w:p>
    <w:p w:rsidR="007C543C" w:rsidRDefault="007C543C" w:rsidP="007C543C">
      <w:pPr>
        <w:widowControl w:val="0"/>
        <w:contextualSpacing/>
        <w:rPr>
          <w:rFonts w:cs="Times New Roman"/>
          <w:szCs w:val="24"/>
        </w:rPr>
      </w:pPr>
      <w:r>
        <w:rPr>
          <w:rFonts w:cs="Times New Roman"/>
          <w:szCs w:val="24"/>
        </w:rPr>
        <w:t>– благоустройство и озеленение;</w:t>
      </w:r>
    </w:p>
    <w:p w:rsidR="007C543C" w:rsidRDefault="007C543C" w:rsidP="007C543C">
      <w:pPr>
        <w:widowControl w:val="0"/>
        <w:contextualSpacing/>
        <w:rPr>
          <w:rFonts w:cs="Times New Roman"/>
          <w:szCs w:val="24"/>
        </w:rPr>
      </w:pPr>
      <w:r>
        <w:rPr>
          <w:rFonts w:cs="Times New Roman"/>
          <w:szCs w:val="24"/>
        </w:rPr>
        <w:t>–  размещение подземных гаражей и автостоянок;</w:t>
      </w:r>
    </w:p>
    <w:p w:rsidR="007C543C" w:rsidRDefault="007C543C" w:rsidP="007C543C">
      <w:pPr>
        <w:widowControl w:val="0"/>
        <w:contextualSpacing/>
        <w:rPr>
          <w:rFonts w:cs="Times New Roman"/>
          <w:szCs w:val="24"/>
        </w:rPr>
      </w:pPr>
      <w:r>
        <w:rPr>
          <w:rFonts w:cs="Times New Roman"/>
          <w:szCs w:val="24"/>
        </w:rPr>
        <w:t>–  обустройство спортивных и детских площадок, площадок отдыха;</w:t>
      </w:r>
    </w:p>
    <w:p w:rsidR="007C543C" w:rsidRDefault="007C543C" w:rsidP="007C543C">
      <w:pPr>
        <w:widowControl w:val="0"/>
        <w:contextualSpacing/>
        <w:rPr>
          <w:rFonts w:cs="Times New Roman"/>
          <w:b/>
          <w:szCs w:val="24"/>
        </w:rPr>
      </w:pPr>
      <w:r>
        <w:rPr>
          <w:rFonts w:cs="Times New Roman"/>
          <w:szCs w:val="24"/>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7C543C" w:rsidRDefault="007C543C" w:rsidP="007C543C">
      <w:pPr>
        <w:widowControl w:val="0"/>
        <w:contextualSpacing/>
        <w:rPr>
          <w:rFonts w:cs="Times New Roman"/>
          <w:szCs w:val="24"/>
        </w:rPr>
      </w:pPr>
      <w:r>
        <w:rPr>
          <w:rFonts w:cs="Times New Roman"/>
          <w:szCs w:val="24"/>
        </w:rPr>
        <w:t>3. Культурное развитие (код 3.6):</w:t>
      </w:r>
    </w:p>
    <w:p w:rsidR="007C543C" w:rsidRDefault="007C543C" w:rsidP="007C543C">
      <w:pPr>
        <w:widowControl w:val="0"/>
        <w:contextualSpacing/>
        <w:rPr>
          <w:rFonts w:asciiTheme="minorHAnsi" w:hAnsiTheme="minorHAnsi"/>
          <w:sz w:val="22"/>
        </w:rPr>
      </w:pPr>
      <w:r>
        <w:rPr>
          <w:rFonts w:cs="Times New Roman"/>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C543C" w:rsidRDefault="007C543C" w:rsidP="007C543C">
      <w:pPr>
        <w:widowControl w:val="0"/>
        <w:contextualSpacing/>
        <w:rPr>
          <w:rFonts w:cs="Times New Roman"/>
          <w:szCs w:val="24"/>
        </w:rPr>
      </w:pPr>
      <w:r>
        <w:rPr>
          <w:rFonts w:cs="Times New Roman"/>
          <w:szCs w:val="24"/>
        </w:rPr>
        <w:t xml:space="preserve">–  устройство площадок для празднеств и гуляний. </w:t>
      </w:r>
    </w:p>
    <w:p w:rsidR="007C543C" w:rsidRDefault="007C543C" w:rsidP="007C543C">
      <w:pPr>
        <w:contextualSpacing/>
        <w:rPr>
          <w:rFonts w:cs="Times New Roman"/>
          <w:szCs w:val="24"/>
        </w:rPr>
      </w:pPr>
      <w:r>
        <w:rPr>
          <w:rFonts w:cs="Times New Roman"/>
          <w:szCs w:val="24"/>
        </w:rPr>
        <w:t>4. Религиозное использование (код 3.7):</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C543C" w:rsidRDefault="007C543C" w:rsidP="007C543C">
      <w:pPr>
        <w:widowControl w:val="0"/>
        <w:contextualSpacing/>
        <w:rPr>
          <w:rFonts w:cs="Times New Roman"/>
          <w:szCs w:val="24"/>
        </w:rPr>
      </w:pPr>
      <w:r>
        <w:rPr>
          <w:rFonts w:cs="Times New Roman"/>
          <w:szCs w:val="24"/>
        </w:rPr>
        <w:t xml:space="preserve">5. </w:t>
      </w:r>
      <w:r w:rsidR="00DD0BEC">
        <w:rPr>
          <w:rFonts w:cs="Times New Roman"/>
          <w:szCs w:val="24"/>
        </w:rPr>
        <w:t>Амбулаторное в</w:t>
      </w:r>
      <w:r>
        <w:rPr>
          <w:rFonts w:cs="Times New Roman"/>
          <w:szCs w:val="24"/>
        </w:rPr>
        <w:t>етеринарное обслуживание (код 3.10.1)</w:t>
      </w:r>
    </w:p>
    <w:p w:rsidR="007C543C" w:rsidRDefault="007C543C" w:rsidP="007C543C">
      <w:pPr>
        <w:widowControl w:val="0"/>
        <w:contextualSpacing/>
        <w:rPr>
          <w:rFonts w:cs="Times New Roman"/>
          <w:szCs w:val="24"/>
        </w:rPr>
      </w:pPr>
      <w:r>
        <w:rPr>
          <w:rFonts w:cs="Times New Roman"/>
          <w:szCs w:val="24"/>
        </w:rP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rPr>
          <w:rFonts w:cs="Times New Roman"/>
          <w:szCs w:val="24"/>
        </w:rPr>
        <w:t>.</w:t>
      </w:r>
    </w:p>
    <w:p w:rsidR="007C543C" w:rsidRDefault="007C543C" w:rsidP="007C543C">
      <w:pPr>
        <w:widowControl w:val="0"/>
        <w:contextualSpacing/>
        <w:rPr>
          <w:rFonts w:cs="Times New Roman"/>
          <w:szCs w:val="24"/>
        </w:rPr>
      </w:pPr>
      <w:r>
        <w:rPr>
          <w:rFonts w:cs="Times New Roman"/>
          <w:szCs w:val="24"/>
        </w:rPr>
        <w:t>6. Деловое управление (код 4.1):</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p w:rsidR="007C543C" w:rsidRDefault="007C543C" w:rsidP="007C543C">
      <w:pPr>
        <w:widowControl w:val="0"/>
        <w:contextualSpacing/>
        <w:rPr>
          <w:rFonts w:cs="Times New Roman"/>
          <w:szCs w:val="24"/>
        </w:rPr>
      </w:pPr>
      <w:r>
        <w:rPr>
          <w:rFonts w:cs="Times New Roman"/>
          <w:szCs w:val="24"/>
        </w:rPr>
        <w:t>7. Рынки (код 4.3):</w:t>
      </w:r>
    </w:p>
    <w:p w:rsidR="007C543C" w:rsidRDefault="007C543C" w:rsidP="007C543C">
      <w:pPr>
        <w:widowControl w:val="0"/>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C543C" w:rsidRDefault="007C543C" w:rsidP="007C543C">
      <w:pPr>
        <w:widowControl w:val="0"/>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7C543C" w:rsidRDefault="007C543C" w:rsidP="007C543C">
      <w:pPr>
        <w:widowControl w:val="0"/>
        <w:contextualSpacing/>
        <w:rPr>
          <w:rFonts w:cs="Times New Roman"/>
          <w:szCs w:val="24"/>
        </w:rPr>
      </w:pPr>
      <w:r>
        <w:rPr>
          <w:rFonts w:cs="Times New Roman"/>
          <w:szCs w:val="24"/>
        </w:rPr>
        <w:t>8. Общественное питание (код 4.6):</w:t>
      </w:r>
    </w:p>
    <w:p w:rsidR="007C543C" w:rsidRDefault="007C543C" w:rsidP="007C543C">
      <w:pPr>
        <w:widowControl w:val="0"/>
        <w:contextualSpacing/>
        <w:rPr>
          <w:rFonts w:cs="Times New Roman"/>
          <w:szCs w:val="24"/>
        </w:rPr>
      </w:pPr>
      <w:r>
        <w:rPr>
          <w:rFonts w:cs="Times New Roman"/>
          <w:szCs w:val="24"/>
        </w:rPr>
        <w:t xml:space="preserve">– размещение объектов капитального строительства в целях устройства мест </w:t>
      </w:r>
      <w:r>
        <w:rPr>
          <w:rFonts w:cs="Times New Roman"/>
          <w:szCs w:val="24"/>
        </w:rPr>
        <w:lastRenderedPageBreak/>
        <w:t>общественного питания (рестораны, кафе, столовые, закусочные, бары).</w:t>
      </w:r>
    </w:p>
    <w:p w:rsidR="007C543C" w:rsidRDefault="007C543C" w:rsidP="007C543C">
      <w:pPr>
        <w:widowControl w:val="0"/>
        <w:contextualSpacing/>
        <w:rPr>
          <w:rFonts w:cs="Times New Roman"/>
          <w:szCs w:val="24"/>
        </w:rPr>
      </w:pPr>
      <w:r>
        <w:rPr>
          <w:rFonts w:cs="Times New Roman"/>
          <w:szCs w:val="24"/>
        </w:rPr>
        <w:t>9. Гостиничное обслуживание (код 4.7):</w:t>
      </w:r>
    </w:p>
    <w:p w:rsidR="007C543C" w:rsidRDefault="007C543C" w:rsidP="007C543C">
      <w:pPr>
        <w:widowControl w:val="0"/>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C543C" w:rsidRDefault="007C543C" w:rsidP="007C543C">
      <w:pPr>
        <w:widowControl w:val="0"/>
        <w:contextualSpacing/>
        <w:rPr>
          <w:rFonts w:cs="Times New Roman"/>
          <w:szCs w:val="24"/>
        </w:rPr>
      </w:pPr>
      <w:r>
        <w:rPr>
          <w:rFonts w:cs="Times New Roman"/>
          <w:szCs w:val="24"/>
        </w:rPr>
        <w:t>10. Обслуживание автотранспорта (код 4.9):</w:t>
      </w:r>
    </w:p>
    <w:p w:rsidR="007C543C" w:rsidRDefault="007C543C" w:rsidP="007C543C">
      <w:pPr>
        <w:widowControl w:val="0"/>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C543C" w:rsidRDefault="007C543C" w:rsidP="007C543C">
      <w:pPr>
        <w:widowControl w:val="0"/>
        <w:contextualSpacing/>
        <w:rPr>
          <w:rFonts w:eastAsia="Times New Roman" w:cs="Times New Roman"/>
          <w:b/>
          <w:szCs w:val="24"/>
        </w:rPr>
      </w:pPr>
      <w:r>
        <w:rPr>
          <w:rFonts w:cs="Times New Roman"/>
          <w:color w:val="000000"/>
          <w:szCs w:val="24"/>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C543C" w:rsidRDefault="007C543C" w:rsidP="007C543C">
      <w:pPr>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C543C" w:rsidRDefault="007C543C" w:rsidP="007C543C">
      <w:pPr>
        <w:ind w:firstLine="708"/>
        <w:contextualSpacing/>
        <w:rPr>
          <w:rFonts w:eastAsia="Times New Roman" w:cs="Times New Roman"/>
          <w:szCs w:val="24"/>
        </w:rPr>
      </w:pPr>
      <w:r w:rsidRPr="004E645F">
        <w:rPr>
          <w:rFonts w:eastAsia="Times New Roman" w:cs="Times New Roman"/>
          <w:b/>
          <w:szCs w:val="24"/>
        </w:rPr>
        <w:t>Предельные размеры земельных участков</w:t>
      </w:r>
      <w:r>
        <w:rPr>
          <w:rFonts w:eastAsia="Times New Roman" w:cs="Times New Roman"/>
          <w:szCs w:val="24"/>
        </w:rPr>
        <w:t>:</w:t>
      </w:r>
    </w:p>
    <w:p w:rsidR="007C543C" w:rsidRDefault="007C543C" w:rsidP="007C543C">
      <w:pPr>
        <w:ind w:firstLine="708"/>
        <w:contextualSpacing/>
        <w:rPr>
          <w:rFonts w:eastAsia="Times New Roman" w:cs="Times New Roman"/>
          <w:szCs w:val="24"/>
        </w:rPr>
      </w:pPr>
      <w:r>
        <w:rPr>
          <w:rFonts w:eastAsia="Times New Roman" w:cs="Times New Roman"/>
          <w:szCs w:val="24"/>
        </w:rPr>
        <w:t>для застройки многоэтажными многоквартирными жилыми домами:</w:t>
      </w:r>
    </w:p>
    <w:p w:rsidR="007C543C" w:rsidRDefault="007C543C" w:rsidP="007C543C">
      <w:pPr>
        <w:ind w:firstLine="708"/>
        <w:contextualSpacing/>
        <w:rPr>
          <w:rFonts w:eastAsia="Times New Roman" w:cs="Times New Roman"/>
          <w:szCs w:val="24"/>
        </w:rPr>
      </w:pPr>
      <w:r>
        <w:rPr>
          <w:rFonts w:eastAsia="Times New Roman" w:cs="Times New Roman"/>
          <w:szCs w:val="24"/>
        </w:rPr>
        <w:t>- минимальная площадь земельного участка – 1200 кв.м;</w:t>
      </w:r>
    </w:p>
    <w:p w:rsidR="007C543C" w:rsidRDefault="007C543C" w:rsidP="007C543C">
      <w:pPr>
        <w:ind w:firstLine="708"/>
        <w:contextualSpacing/>
        <w:rPr>
          <w:rFonts w:eastAsia="Times New Roman" w:cs="Times New Roman"/>
          <w:szCs w:val="24"/>
        </w:rPr>
      </w:pPr>
      <w:r>
        <w:rPr>
          <w:rFonts w:eastAsia="Times New Roman" w:cs="Times New Roman"/>
          <w:szCs w:val="24"/>
        </w:rPr>
        <w:t xml:space="preserve">- максимальная площадь земельного участка </w:t>
      </w:r>
      <w:r w:rsidR="002D4E29">
        <w:rPr>
          <w:rFonts w:eastAsia="Times New Roman" w:cs="Times New Roman"/>
          <w:szCs w:val="24"/>
        </w:rPr>
        <w:t>–</w:t>
      </w:r>
      <w:r>
        <w:rPr>
          <w:rFonts w:eastAsia="Times New Roman" w:cs="Times New Roman"/>
          <w:szCs w:val="24"/>
        </w:rPr>
        <w:t xml:space="preserve"> 20</w:t>
      </w:r>
      <w:r w:rsidRPr="004E645F">
        <w:rPr>
          <w:rFonts w:eastAsia="Times New Roman" w:cs="Times New Roman"/>
          <w:szCs w:val="24"/>
        </w:rPr>
        <w:t>000</w:t>
      </w:r>
      <w:r>
        <w:rPr>
          <w:rFonts w:eastAsia="Times New Roman" w:cs="Times New Roman"/>
          <w:szCs w:val="24"/>
        </w:rPr>
        <w:t>кв.м.</w:t>
      </w:r>
    </w:p>
    <w:p w:rsidR="007C543C" w:rsidRDefault="007C543C" w:rsidP="007C543C">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Pr>
          <w:rFonts w:eastAsia="Times New Roman" w:cs="Times New Roman"/>
          <w:szCs w:val="24"/>
        </w:rPr>
        <w:t>при вместимости:</w:t>
      </w:r>
    </w:p>
    <w:p w:rsidR="007C543C" w:rsidRDefault="007C543C" w:rsidP="007C543C">
      <w:pPr>
        <w:contextualSpacing/>
        <w:rPr>
          <w:rFonts w:eastAsia="Times New Roman" w:cs="Times New Roman"/>
          <w:szCs w:val="24"/>
        </w:rPr>
      </w:pPr>
      <w:r>
        <w:rPr>
          <w:rFonts w:eastAsia="Times New Roman" w:cs="Times New Roman"/>
          <w:szCs w:val="24"/>
        </w:rPr>
        <w:t>до 100 мест – 40 кв. м/место;</w:t>
      </w:r>
    </w:p>
    <w:p w:rsidR="007C543C" w:rsidRDefault="007C543C" w:rsidP="007C543C">
      <w:pPr>
        <w:contextualSpacing/>
        <w:rPr>
          <w:rFonts w:eastAsia="Times New Roman" w:cs="Times New Roman"/>
          <w:szCs w:val="24"/>
        </w:rPr>
      </w:pPr>
      <w:r>
        <w:rPr>
          <w:rFonts w:eastAsia="Times New Roman" w:cs="Times New Roman"/>
          <w:szCs w:val="24"/>
        </w:rPr>
        <w:t>от 100 до 150 мест – 35 кв. м/место;</w:t>
      </w:r>
    </w:p>
    <w:p w:rsidR="007C543C" w:rsidRDefault="007C543C" w:rsidP="007C543C">
      <w:pPr>
        <w:contextualSpacing/>
        <w:rPr>
          <w:rFonts w:eastAsia="Times New Roman" w:cs="Times New Roman"/>
          <w:szCs w:val="24"/>
        </w:rPr>
      </w:pPr>
      <w:r>
        <w:rPr>
          <w:rFonts w:eastAsia="Times New Roman" w:cs="Times New Roman"/>
          <w:szCs w:val="24"/>
        </w:rPr>
        <w:t>свыше 150 мест – 30 кв. м/место.</w:t>
      </w:r>
    </w:p>
    <w:p w:rsidR="007C543C" w:rsidRDefault="007C543C" w:rsidP="007C543C">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общеобразовательногоназначения</w:t>
      </w:r>
      <w:r>
        <w:rPr>
          <w:rFonts w:eastAsia="Times New Roman" w:cs="Times New Roman"/>
          <w:szCs w:val="24"/>
        </w:rPr>
        <w:t xml:space="preserve"> при вместимости:</w:t>
      </w:r>
    </w:p>
    <w:p w:rsidR="007C543C" w:rsidRDefault="007C543C" w:rsidP="007C543C">
      <w:pPr>
        <w:contextualSpacing/>
        <w:rPr>
          <w:rFonts w:eastAsia="Times New Roman" w:cs="Times New Roman"/>
          <w:szCs w:val="24"/>
        </w:rPr>
      </w:pPr>
      <w:r>
        <w:rPr>
          <w:rFonts w:eastAsia="Times New Roman" w:cs="Times New Roman"/>
          <w:szCs w:val="24"/>
        </w:rPr>
        <w:t>до 600 учащихся – 50 кв. м на одного учащегося;</w:t>
      </w:r>
    </w:p>
    <w:p w:rsidR="007C543C" w:rsidRDefault="007C543C" w:rsidP="007C543C">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7C543C" w:rsidRDefault="007C543C" w:rsidP="007C543C">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7C543C" w:rsidRDefault="007C543C" w:rsidP="007C543C">
      <w:pPr>
        <w:contextualSpacing/>
        <w:rPr>
          <w:rFonts w:eastAsia="Times New Roman" w:cs="Times New Roman"/>
          <w:szCs w:val="24"/>
        </w:rPr>
      </w:pPr>
      <w:r w:rsidRPr="005A4261">
        <w:rPr>
          <w:rFonts w:eastAsia="Times New Roman" w:cs="Times New Roman"/>
          <w:b/>
          <w:color w:val="000000"/>
          <w:szCs w:val="24"/>
        </w:rPr>
        <w:t>Максимальная площадь планируемых жилых кварталов</w:t>
      </w:r>
      <w:r>
        <w:rPr>
          <w:rFonts w:eastAsia="Times New Roman" w:cs="Times New Roman"/>
          <w:color w:val="000000"/>
          <w:szCs w:val="24"/>
        </w:rPr>
        <w:t xml:space="preserve"> – 20000 кв. м.</w:t>
      </w:r>
    </w:p>
    <w:p w:rsidR="007C543C" w:rsidRDefault="007C543C" w:rsidP="007C543C">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7C543C" w:rsidRDefault="007C543C" w:rsidP="007C543C">
      <w:pPr>
        <w:contextualSpacing/>
        <w:rPr>
          <w:rFonts w:eastAsia="Times New Roman" w:cs="Times New Roman"/>
          <w:szCs w:val="24"/>
        </w:rPr>
      </w:pPr>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
    <w:p w:rsidR="007C543C" w:rsidRDefault="007C543C" w:rsidP="007C543C">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C543C" w:rsidRDefault="007C543C" w:rsidP="007C543C">
      <w:pPr>
        <w:contextualSpacing/>
        <w:rPr>
          <w:rFonts w:cs="Times New Roman"/>
          <w:szCs w:val="24"/>
        </w:rPr>
      </w:pPr>
      <w:r>
        <w:rPr>
          <w:rFonts w:cs="Times New Roman"/>
          <w:szCs w:val="24"/>
        </w:rPr>
        <w:t>- для иных объектов в соответствии со статьей 39 Правил.</w:t>
      </w:r>
    </w:p>
    <w:p w:rsidR="007C543C" w:rsidRDefault="007C543C" w:rsidP="007C543C">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7C543C" w:rsidRDefault="007C543C" w:rsidP="007C543C">
      <w:pPr>
        <w:ind w:firstLine="708"/>
        <w:contextualSpacing/>
        <w:rPr>
          <w:rFonts w:eastAsia="Times New Roman" w:cs="Times New Roman"/>
          <w:color w:val="000000"/>
          <w:szCs w:val="24"/>
        </w:rPr>
      </w:pPr>
      <w:r>
        <w:rPr>
          <w:rFonts w:eastAsia="Times New Roman" w:cs="Times New Roman"/>
          <w:szCs w:val="24"/>
        </w:rPr>
        <w:t>- для жилой застройки - 9 надземных этажей</w:t>
      </w:r>
      <w:r>
        <w:rPr>
          <w:rFonts w:eastAsia="Times New Roman" w:cs="Times New Roman"/>
          <w:color w:val="000000"/>
          <w:szCs w:val="24"/>
        </w:rPr>
        <w:t>.</w:t>
      </w:r>
    </w:p>
    <w:p w:rsidR="007C543C" w:rsidRDefault="007C543C" w:rsidP="007C543C">
      <w:pPr>
        <w:ind w:firstLine="708"/>
        <w:contextualSpacing/>
        <w:rPr>
          <w:rFonts w:eastAsia="Times New Roman" w:cs="Times New Roman"/>
          <w:szCs w:val="24"/>
        </w:rPr>
      </w:pPr>
      <w:r>
        <w:rPr>
          <w:rFonts w:eastAsia="Times New Roman" w:cs="Times New Roman"/>
          <w:b/>
          <w:szCs w:val="24"/>
        </w:rPr>
        <w:t xml:space="preserve">- </w:t>
      </w:r>
      <w:r w:rsidRPr="005A4261">
        <w:rPr>
          <w:rFonts w:eastAsia="Times New Roman" w:cs="Times New Roman"/>
          <w:szCs w:val="24"/>
        </w:rPr>
        <w:t>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7C543C" w:rsidRDefault="007C543C" w:rsidP="007C543C">
      <w:pPr>
        <w:ind w:firstLine="708"/>
        <w:contextualSpacing/>
        <w:rPr>
          <w:rFonts w:eastAsia="Times New Roman" w:cs="Times New Roman"/>
          <w:szCs w:val="24"/>
        </w:rPr>
      </w:pPr>
      <w:r w:rsidRPr="005A4261">
        <w:rPr>
          <w:rFonts w:eastAsia="Times New Roman" w:cs="Times New Roman"/>
          <w:szCs w:val="24"/>
        </w:rPr>
        <w:t>-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7C543C" w:rsidRDefault="007C543C" w:rsidP="007C543C">
      <w:pPr>
        <w:ind w:firstLine="708"/>
        <w:contextualSpacing/>
        <w:rPr>
          <w:rFonts w:eastAsia="Times New Roman" w:cs="Times New Roman"/>
          <w:szCs w:val="24"/>
        </w:rPr>
      </w:pPr>
      <w:r>
        <w:rPr>
          <w:rFonts w:eastAsia="Times New Roman" w:cs="Times New Roman"/>
          <w:szCs w:val="24"/>
        </w:rPr>
        <w:t>- для размещения объектов бытового и коммунального обслуживания – 5 надземных этажей;</w:t>
      </w:r>
    </w:p>
    <w:p w:rsidR="007C543C" w:rsidRDefault="007C543C" w:rsidP="007C543C">
      <w:pPr>
        <w:ind w:firstLine="708"/>
        <w:contextualSpacing/>
        <w:rPr>
          <w:rFonts w:eastAsia="Times New Roman" w:cs="Times New Roman"/>
          <w:szCs w:val="24"/>
        </w:rPr>
      </w:pPr>
      <w:r>
        <w:rPr>
          <w:rFonts w:eastAsia="Times New Roman" w:cs="Times New Roman"/>
          <w:szCs w:val="24"/>
        </w:rPr>
        <w:t>- для размещения рынков, магазинов, объектов общественного питания – 2 надземных этажа;</w:t>
      </w:r>
    </w:p>
    <w:p w:rsidR="007C543C" w:rsidRDefault="007C543C" w:rsidP="007C543C">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(за исключением объектов капитального строительства, указанных в пунктах 1, 2 раздела условно разрешенные виды </w:t>
      </w:r>
      <w:r w:rsidRPr="00172D0D">
        <w:rPr>
          <w:rFonts w:eastAsia="Times New Roman" w:cs="Times New Roman"/>
          <w:szCs w:val="24"/>
        </w:rPr>
        <w:t>использования земельных участков и объектов капитального строительства</w:t>
      </w:r>
      <w:r>
        <w:rPr>
          <w:rFonts w:eastAsia="Times New Roman" w:cs="Times New Roman"/>
          <w:szCs w:val="24"/>
        </w:rPr>
        <w:t>), размещение которых возможно в зоне Ж-4 – 9 надземных этажей, если иное не установлено техническими регламентами.</w:t>
      </w:r>
    </w:p>
    <w:p w:rsidR="007C543C" w:rsidRPr="004E645F" w:rsidRDefault="007C543C" w:rsidP="007C543C">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7C543C" w:rsidRDefault="007C543C" w:rsidP="007C543C">
      <w:pPr>
        <w:contextualSpacing/>
        <w:rPr>
          <w:rFonts w:eastAsia="Times New Roman" w:cs="Times New Roman"/>
          <w:szCs w:val="24"/>
        </w:rPr>
      </w:pPr>
      <w:r>
        <w:rPr>
          <w:rFonts w:eastAsia="Times New Roman" w:cs="Times New Roman"/>
          <w:szCs w:val="24"/>
        </w:rPr>
        <w:lastRenderedPageBreak/>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7C543C" w:rsidRDefault="007C543C" w:rsidP="007C543C">
      <w:pPr>
        <w:contextualSpacing/>
        <w:rPr>
          <w:rFonts w:eastAsia="Times New Roman" w:cs="Times New Roman"/>
          <w:szCs w:val="24"/>
        </w:rPr>
      </w:pPr>
      <w:r>
        <w:rPr>
          <w:rFonts w:eastAsia="Times New Roman" w:cs="Times New Roman"/>
          <w:szCs w:val="24"/>
        </w:rPr>
        <w:t>- объектов культового назначения – 25 м.</w:t>
      </w:r>
    </w:p>
    <w:p w:rsidR="007C543C" w:rsidRDefault="007C543C" w:rsidP="007C543C">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7C543C" w:rsidRDefault="007C543C" w:rsidP="007C543C">
      <w:pPr>
        <w:contextualSpacing/>
        <w:rPr>
          <w:rFonts w:eastAsia="Times New Roman" w:cs="Times New Roman"/>
          <w:color w:val="000000"/>
          <w:szCs w:val="24"/>
        </w:rPr>
      </w:pPr>
      <w:r>
        <w:rPr>
          <w:rFonts w:eastAsia="Times New Roman" w:cs="Times New Roman"/>
          <w:szCs w:val="24"/>
        </w:rPr>
        <w:t xml:space="preserve">-для размещения </w:t>
      </w:r>
      <w:r>
        <w:rPr>
          <w:rFonts w:cs="Times New Roman"/>
          <w:szCs w:val="24"/>
        </w:rPr>
        <w:t>жилой застройки</w:t>
      </w:r>
      <w:r>
        <w:rPr>
          <w:rFonts w:eastAsia="Times New Roman" w:cs="Times New Roman"/>
          <w:color w:val="000000"/>
          <w:szCs w:val="24"/>
        </w:rPr>
        <w:t xml:space="preserve"> – 30%.</w:t>
      </w:r>
    </w:p>
    <w:p w:rsidR="007C543C" w:rsidRDefault="007C543C" w:rsidP="007C543C">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 xml:space="preserve">дошкольного образования – 30%; </w:t>
      </w:r>
    </w:p>
    <w:p w:rsidR="007C543C" w:rsidRDefault="007C543C" w:rsidP="007C543C">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общеобразовательного назначения – 40%.</w:t>
      </w:r>
    </w:p>
    <w:p w:rsidR="007C543C" w:rsidRDefault="007C543C" w:rsidP="007C543C">
      <w:pPr>
        <w:contextualSpacing/>
        <w:rPr>
          <w:rFonts w:cs="Times New Roman"/>
          <w:color w:val="000000"/>
          <w:szCs w:val="24"/>
          <w:shd w:val="clear" w:color="auto" w:fill="FFFFFF"/>
        </w:rPr>
      </w:pPr>
      <w:r>
        <w:rPr>
          <w:rFonts w:eastAsia="Times New Roman" w:cs="Times New Roman"/>
          <w:szCs w:val="24"/>
        </w:rPr>
        <w:t xml:space="preserve">- для размещения объектов </w:t>
      </w:r>
      <w:r>
        <w:rPr>
          <w:rFonts w:cs="Times New Roman"/>
          <w:color w:val="000000"/>
          <w:szCs w:val="24"/>
          <w:shd w:val="clear" w:color="auto" w:fill="FFFFFF"/>
        </w:rPr>
        <w:t>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и стоянок – 50%.</w:t>
      </w:r>
    </w:p>
    <w:p w:rsidR="007C543C" w:rsidRPr="005A4261" w:rsidRDefault="007C543C" w:rsidP="007C543C">
      <w:pPr>
        <w:contextualSpacing/>
        <w:rPr>
          <w:rFonts w:cs="Times New Roman"/>
          <w:b/>
          <w:color w:val="000000"/>
          <w:szCs w:val="24"/>
          <w:shd w:val="clear" w:color="auto" w:fill="FFFFFF"/>
        </w:rPr>
      </w:pPr>
      <w:r w:rsidRPr="005A4261">
        <w:rPr>
          <w:rFonts w:cs="Times New Roman"/>
          <w:b/>
          <w:color w:val="000000"/>
          <w:szCs w:val="24"/>
          <w:shd w:val="clear" w:color="auto" w:fill="FFFFFF"/>
        </w:rPr>
        <w:t xml:space="preserve">Коэффициент и плотность застройки </w:t>
      </w:r>
      <w:r>
        <w:rPr>
          <w:rFonts w:cs="Times New Roman"/>
          <w:b/>
          <w:color w:val="000000"/>
          <w:szCs w:val="24"/>
          <w:shd w:val="clear" w:color="auto" w:fill="FFFFFF"/>
        </w:rPr>
        <w:t xml:space="preserve">жилыми домами </w:t>
      </w:r>
      <w:r w:rsidRPr="005A4261">
        <w:rPr>
          <w:rFonts w:cs="Times New Roman"/>
          <w:b/>
          <w:color w:val="000000"/>
          <w:szCs w:val="24"/>
          <w:shd w:val="clear" w:color="auto" w:fill="FFFFFF"/>
        </w:rPr>
        <w:t>кварталов и жилых районов:</w:t>
      </w:r>
    </w:p>
    <w:tbl>
      <w:tblPr>
        <w:tblStyle w:val="a7"/>
        <w:tblW w:w="10173" w:type="dxa"/>
        <w:tblInd w:w="-10" w:type="dxa"/>
        <w:tblCellMar>
          <w:left w:w="98" w:type="dxa"/>
        </w:tblCellMar>
        <w:tblLook w:val="04A0"/>
      </w:tblPr>
      <w:tblGrid>
        <w:gridCol w:w="1948"/>
        <w:gridCol w:w="1276"/>
        <w:gridCol w:w="1417"/>
        <w:gridCol w:w="1422"/>
        <w:gridCol w:w="1273"/>
        <w:gridCol w:w="1438"/>
        <w:gridCol w:w="1399"/>
      </w:tblGrid>
      <w:tr w:rsidR="007C543C" w:rsidTr="00CB4279">
        <w:trPr>
          <w:trHeight w:val="502"/>
        </w:trPr>
        <w:tc>
          <w:tcPr>
            <w:tcW w:w="1948" w:type="dxa"/>
            <w:vMerge w:val="restart"/>
            <w:shd w:val="clear" w:color="auto" w:fill="auto"/>
            <w:tcMar>
              <w:left w:w="98" w:type="dxa"/>
            </w:tcMar>
          </w:tcPr>
          <w:p w:rsidR="007C543C" w:rsidRDefault="007C543C" w:rsidP="00CB4279">
            <w:pPr>
              <w:ind w:firstLine="0"/>
              <w:contextualSpacing/>
              <w:rPr>
                <w:szCs w:val="24"/>
              </w:rPr>
            </w:pPr>
            <w:r>
              <w:rPr>
                <w:szCs w:val="24"/>
              </w:rPr>
              <w:t>Вид застройки</w:t>
            </w:r>
          </w:p>
        </w:tc>
        <w:tc>
          <w:tcPr>
            <w:tcW w:w="1276" w:type="dxa"/>
            <w:vMerge w:val="restart"/>
            <w:shd w:val="clear" w:color="auto" w:fill="auto"/>
            <w:tcMar>
              <w:left w:w="98" w:type="dxa"/>
            </w:tcMar>
          </w:tcPr>
          <w:p w:rsidR="007C543C" w:rsidRDefault="007C543C" w:rsidP="00CB4279">
            <w:pPr>
              <w:ind w:firstLine="0"/>
              <w:contextualSpacing/>
              <w:rPr>
                <w:szCs w:val="24"/>
              </w:rPr>
            </w:pPr>
            <w:r>
              <w:rPr>
                <w:rFonts w:eastAsia="Calibri"/>
                <w:szCs w:val="24"/>
              </w:rPr>
              <w:t>Средняя этажность жилых домов</w:t>
            </w:r>
          </w:p>
        </w:tc>
        <w:tc>
          <w:tcPr>
            <w:tcW w:w="2839" w:type="dxa"/>
            <w:gridSpan w:val="2"/>
            <w:shd w:val="clear" w:color="auto" w:fill="auto"/>
            <w:tcMar>
              <w:left w:w="98" w:type="dxa"/>
            </w:tcMar>
          </w:tcPr>
          <w:p w:rsidR="007C543C" w:rsidRDefault="007C543C" w:rsidP="00CB4279">
            <w:pPr>
              <w:ind w:firstLine="0"/>
              <w:jc w:val="center"/>
              <w:rPr>
                <w:szCs w:val="24"/>
              </w:rPr>
            </w:pPr>
            <w:r>
              <w:rPr>
                <w:szCs w:val="24"/>
              </w:rPr>
              <w:t>Квартал</w:t>
            </w:r>
          </w:p>
        </w:tc>
        <w:tc>
          <w:tcPr>
            <w:tcW w:w="4110" w:type="dxa"/>
            <w:gridSpan w:val="3"/>
            <w:shd w:val="clear" w:color="auto" w:fill="auto"/>
            <w:tcMar>
              <w:left w:w="98" w:type="dxa"/>
            </w:tcMar>
          </w:tcPr>
          <w:p w:rsidR="007C543C" w:rsidRDefault="007C543C" w:rsidP="00CB4279">
            <w:pPr>
              <w:ind w:firstLine="0"/>
              <w:jc w:val="center"/>
              <w:rPr>
                <w:szCs w:val="24"/>
              </w:rPr>
            </w:pPr>
            <w:r>
              <w:rPr>
                <w:szCs w:val="24"/>
              </w:rPr>
              <w:t>Жилой район</w:t>
            </w:r>
          </w:p>
        </w:tc>
      </w:tr>
      <w:tr w:rsidR="007C543C" w:rsidTr="00CB4279">
        <w:trPr>
          <w:trHeight w:val="915"/>
        </w:trPr>
        <w:tc>
          <w:tcPr>
            <w:tcW w:w="1948" w:type="dxa"/>
            <w:vMerge/>
            <w:shd w:val="clear" w:color="auto" w:fill="auto"/>
            <w:tcMar>
              <w:left w:w="98" w:type="dxa"/>
            </w:tcMar>
          </w:tcPr>
          <w:p w:rsidR="007C543C" w:rsidRDefault="007C543C" w:rsidP="00CB4279">
            <w:pPr>
              <w:ind w:firstLine="0"/>
              <w:contextualSpacing/>
            </w:pPr>
          </w:p>
        </w:tc>
        <w:tc>
          <w:tcPr>
            <w:tcW w:w="1276" w:type="dxa"/>
            <w:vMerge/>
            <w:shd w:val="clear" w:color="auto" w:fill="auto"/>
            <w:tcMar>
              <w:left w:w="98" w:type="dxa"/>
            </w:tcMar>
          </w:tcPr>
          <w:p w:rsidR="007C543C" w:rsidRDefault="007C543C" w:rsidP="00CB4279">
            <w:pPr>
              <w:ind w:firstLine="0"/>
              <w:contextualSpacing/>
            </w:pPr>
          </w:p>
        </w:tc>
        <w:tc>
          <w:tcPr>
            <w:tcW w:w="1417"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c>
          <w:tcPr>
            <w:tcW w:w="1422" w:type="dxa"/>
            <w:shd w:val="clear" w:color="auto" w:fill="auto"/>
            <w:tcMar>
              <w:left w:w="98" w:type="dxa"/>
            </w:tcMar>
          </w:tcPr>
          <w:p w:rsidR="007C543C" w:rsidRDefault="007C543C" w:rsidP="00CB4279">
            <w:pPr>
              <w:ind w:firstLine="0"/>
              <w:rPr>
                <w:szCs w:val="24"/>
              </w:rPr>
            </w:pPr>
            <w:r>
              <w:rPr>
                <w:rFonts w:eastAsia="Calibri"/>
                <w:szCs w:val="24"/>
              </w:rPr>
              <w:t xml:space="preserve">Плотность застройки жилыми домами, не более, </w:t>
            </w:r>
            <w:r>
              <w:rPr>
                <w:rFonts w:eastAsia="Calibri"/>
                <w:szCs w:val="24"/>
              </w:rPr>
              <w:br/>
              <w:t>кв. м/га</w:t>
            </w:r>
          </w:p>
        </w:tc>
        <w:tc>
          <w:tcPr>
            <w:tcW w:w="1273"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c>
          <w:tcPr>
            <w:tcW w:w="1438" w:type="dxa"/>
            <w:shd w:val="clear" w:color="auto" w:fill="auto"/>
            <w:tcMar>
              <w:left w:w="98" w:type="dxa"/>
            </w:tcMar>
          </w:tcPr>
          <w:p w:rsidR="007C543C" w:rsidRDefault="007C543C" w:rsidP="00CB4279">
            <w:pPr>
              <w:ind w:firstLine="0"/>
              <w:rPr>
                <w:rFonts w:eastAsia="Calibri"/>
                <w:szCs w:val="24"/>
              </w:rPr>
            </w:pPr>
            <w:r>
              <w:rPr>
                <w:rFonts w:eastAsia="Calibri"/>
                <w:szCs w:val="24"/>
              </w:rPr>
              <w:t xml:space="preserve">Плотность застройки жилыми домами, не более, </w:t>
            </w:r>
          </w:p>
          <w:p w:rsidR="007C543C" w:rsidRDefault="007C543C" w:rsidP="00CB4279">
            <w:pPr>
              <w:ind w:firstLine="0"/>
              <w:rPr>
                <w:szCs w:val="24"/>
              </w:rPr>
            </w:pPr>
            <w:r>
              <w:rPr>
                <w:rFonts w:eastAsia="Calibri"/>
                <w:szCs w:val="24"/>
              </w:rPr>
              <w:t>кв. м/га</w:t>
            </w:r>
          </w:p>
        </w:tc>
        <w:tc>
          <w:tcPr>
            <w:tcW w:w="1399" w:type="dxa"/>
            <w:shd w:val="clear" w:color="auto" w:fill="auto"/>
            <w:tcMar>
              <w:left w:w="98" w:type="dxa"/>
            </w:tcMar>
          </w:tcPr>
          <w:p w:rsidR="007C543C" w:rsidRDefault="007C543C" w:rsidP="00CB4279">
            <w:pPr>
              <w:ind w:firstLine="0"/>
              <w:rPr>
                <w:szCs w:val="24"/>
              </w:rPr>
            </w:pPr>
            <w:r>
              <w:rPr>
                <w:rFonts w:eastAsia="Calibri"/>
                <w:szCs w:val="24"/>
              </w:rPr>
              <w:t>Коэффици-ент застройки жилыми домами, не более (процент)</w:t>
            </w:r>
          </w:p>
        </w:tc>
      </w:tr>
      <w:tr w:rsidR="007C543C" w:rsidTr="00CB4279">
        <w:trPr>
          <w:trHeight w:val="240"/>
        </w:trPr>
        <w:tc>
          <w:tcPr>
            <w:tcW w:w="1948" w:type="dxa"/>
            <w:shd w:val="clear" w:color="auto" w:fill="auto"/>
            <w:tcMar>
              <w:left w:w="98" w:type="dxa"/>
            </w:tcMar>
          </w:tcPr>
          <w:p w:rsidR="007C543C" w:rsidRDefault="007C543C" w:rsidP="00CB4279">
            <w:pPr>
              <w:ind w:firstLine="0"/>
              <w:contextualSpacing/>
              <w:rPr>
                <w:szCs w:val="24"/>
              </w:rPr>
            </w:pPr>
            <w:r>
              <w:rPr>
                <w:szCs w:val="24"/>
              </w:rPr>
              <w:t>Многоквартир-ные жилые дома</w:t>
            </w:r>
          </w:p>
        </w:tc>
        <w:tc>
          <w:tcPr>
            <w:tcW w:w="1276" w:type="dxa"/>
            <w:shd w:val="clear" w:color="auto" w:fill="auto"/>
            <w:tcMar>
              <w:left w:w="98" w:type="dxa"/>
            </w:tcMar>
          </w:tcPr>
          <w:p w:rsidR="007C543C" w:rsidRPr="004313A6" w:rsidRDefault="007C543C" w:rsidP="00CB4279">
            <w:pPr>
              <w:autoSpaceDE w:val="0"/>
              <w:autoSpaceDN w:val="0"/>
              <w:adjustRightInd w:val="0"/>
              <w:ind w:firstLine="0"/>
              <w:contextualSpacing/>
              <w:rPr>
                <w:szCs w:val="24"/>
              </w:rPr>
            </w:pPr>
            <w:r w:rsidRPr="004313A6">
              <w:rPr>
                <w:szCs w:val="24"/>
              </w:rPr>
              <w:t>9</w:t>
            </w:r>
          </w:p>
        </w:tc>
        <w:tc>
          <w:tcPr>
            <w:tcW w:w="1417" w:type="dxa"/>
            <w:shd w:val="clear" w:color="auto" w:fill="auto"/>
            <w:tcMar>
              <w:left w:w="98" w:type="dxa"/>
            </w:tcMar>
          </w:tcPr>
          <w:p w:rsidR="007C543C" w:rsidRPr="004313A6" w:rsidRDefault="007C543C" w:rsidP="00CB4279">
            <w:pPr>
              <w:pStyle w:val="ConsPlusNormal"/>
              <w:contextualSpacing/>
              <w:jc w:val="center"/>
            </w:pPr>
            <w:r w:rsidRPr="004313A6">
              <w:t>16,7</w:t>
            </w:r>
          </w:p>
        </w:tc>
        <w:tc>
          <w:tcPr>
            <w:tcW w:w="1422" w:type="dxa"/>
            <w:shd w:val="clear" w:color="auto" w:fill="auto"/>
            <w:tcMar>
              <w:left w:w="98" w:type="dxa"/>
            </w:tcMar>
          </w:tcPr>
          <w:p w:rsidR="007C543C" w:rsidRPr="004313A6" w:rsidRDefault="007C543C" w:rsidP="00CB4279">
            <w:pPr>
              <w:pStyle w:val="ConsPlusNormal"/>
              <w:contextualSpacing/>
              <w:jc w:val="center"/>
            </w:pPr>
            <w:r w:rsidRPr="004313A6">
              <w:t>15100</w:t>
            </w:r>
          </w:p>
        </w:tc>
        <w:tc>
          <w:tcPr>
            <w:tcW w:w="1273" w:type="dxa"/>
            <w:shd w:val="clear" w:color="auto" w:fill="auto"/>
            <w:tcMar>
              <w:left w:w="98" w:type="dxa"/>
            </w:tcMar>
          </w:tcPr>
          <w:p w:rsidR="007C543C" w:rsidRPr="004313A6" w:rsidRDefault="007C543C" w:rsidP="00CB4279">
            <w:pPr>
              <w:pStyle w:val="ConsPlusNormal"/>
              <w:contextualSpacing/>
              <w:jc w:val="center"/>
            </w:pPr>
            <w:r w:rsidRPr="004313A6">
              <w:t>6,7</w:t>
            </w:r>
          </w:p>
        </w:tc>
        <w:tc>
          <w:tcPr>
            <w:tcW w:w="1438" w:type="dxa"/>
            <w:shd w:val="clear" w:color="auto" w:fill="auto"/>
            <w:tcMar>
              <w:left w:w="98" w:type="dxa"/>
            </w:tcMar>
          </w:tcPr>
          <w:p w:rsidR="007C543C" w:rsidRPr="004313A6" w:rsidRDefault="007C543C" w:rsidP="00CB4279">
            <w:pPr>
              <w:pStyle w:val="ConsPlusNormal"/>
              <w:contextualSpacing/>
              <w:jc w:val="center"/>
            </w:pPr>
            <w:r w:rsidRPr="004313A6">
              <w:t>6040</w:t>
            </w:r>
          </w:p>
        </w:tc>
        <w:tc>
          <w:tcPr>
            <w:tcW w:w="1399" w:type="dxa"/>
            <w:shd w:val="clear" w:color="auto" w:fill="auto"/>
            <w:tcMar>
              <w:left w:w="98" w:type="dxa"/>
            </w:tcMar>
          </w:tcPr>
          <w:p w:rsidR="007C543C" w:rsidRPr="004313A6" w:rsidRDefault="007C543C" w:rsidP="00CB4279">
            <w:pPr>
              <w:pStyle w:val="ConsPlusNormal"/>
              <w:contextualSpacing/>
              <w:jc w:val="center"/>
            </w:pPr>
            <w:r w:rsidRPr="004313A6">
              <w:t>216</w:t>
            </w:r>
          </w:p>
        </w:tc>
      </w:tr>
    </w:tbl>
    <w:p w:rsidR="007C543C" w:rsidRDefault="007C543C" w:rsidP="007C543C">
      <w:pPr>
        <w:contextualSpacing/>
        <w:rPr>
          <w:rFonts w:cs="Times New Roman"/>
          <w:szCs w:val="24"/>
        </w:rPr>
      </w:pPr>
    </w:p>
    <w:p w:rsidR="007C543C" w:rsidRDefault="007C543C" w:rsidP="007C543C">
      <w:pPr>
        <w:contextualSpacing/>
        <w:rPr>
          <w:rFonts w:cs="Times New Roman"/>
          <w:szCs w:val="24"/>
        </w:rPr>
      </w:pPr>
      <w:r w:rsidRPr="005A4261">
        <w:rPr>
          <w:rFonts w:eastAsia="Times New Roman" w:cs="Times New Roman"/>
          <w:b/>
          <w:szCs w:val="24"/>
        </w:rPr>
        <w:t>Минимальные расстояния между зданиями, строениями, сооружениями</w:t>
      </w:r>
      <w:r>
        <w:rPr>
          <w:rFonts w:eastAsia="Times New Roman" w:cs="Times New Roman"/>
          <w:szCs w:val="24"/>
        </w:rPr>
        <w:t>устанавливаются в соответствии с нормативами по противопожарной безопасности и инсоляции.</w:t>
      </w:r>
    </w:p>
    <w:p w:rsidR="007C543C" w:rsidRDefault="007C543C" w:rsidP="007C543C">
      <w:pPr>
        <w:contextualSpacing/>
        <w:rPr>
          <w:rFonts w:cs="Times New Roman"/>
          <w:szCs w:val="24"/>
        </w:rPr>
      </w:pPr>
      <w:r>
        <w:rPr>
          <w:rFonts w:cs="Times New Roman"/>
          <w:szCs w:val="24"/>
        </w:rPr>
        <w:t>На территории зоны Ж-4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7C543C" w:rsidRDefault="007C543C" w:rsidP="007C543C">
      <w:pPr>
        <w:contextualSpacing/>
        <w:rPr>
          <w:rFonts w:cs="Times New Roman"/>
          <w:szCs w:val="24"/>
        </w:rPr>
      </w:pPr>
      <w:r>
        <w:rPr>
          <w:rFonts w:cs="Times New Roman"/>
          <w:szCs w:val="24"/>
        </w:rPr>
        <w:t>Иные показатели по параметрам застройки зоны Ж-4: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7C543C" w:rsidRDefault="007C543C" w:rsidP="007C543C">
      <w:pPr>
        <w:rPr>
          <w:b/>
        </w:rPr>
      </w:pPr>
    </w:p>
    <w:p w:rsidR="002550AB" w:rsidRPr="00195160" w:rsidRDefault="002550AB" w:rsidP="002550AB">
      <w:pPr>
        <w:rPr>
          <w:b/>
        </w:rPr>
      </w:pPr>
      <w:r w:rsidRPr="00195160">
        <w:rPr>
          <w:b/>
        </w:rPr>
        <w:t xml:space="preserve">Ж-5 – зона детских учреждений дошкольного и школьного образования </w:t>
      </w:r>
    </w:p>
    <w:p w:rsidR="002550AB" w:rsidRDefault="002550AB" w:rsidP="002550AB">
      <w:pPr>
        <w:rPr>
          <w:rFonts w:cs="Times New Roman"/>
          <w:i/>
        </w:rPr>
      </w:pPr>
      <w:r>
        <w:rPr>
          <w:rFonts w:cs="Times New Roman"/>
          <w:i/>
        </w:rPr>
        <w:t>Зона Ж-5 выделена для размещения в жилых зонах отдельно стоящих объектов дошкольного, начального общего и среднего образования.</w:t>
      </w:r>
    </w:p>
    <w:p w:rsidR="002550AB" w:rsidRDefault="002550AB" w:rsidP="002550AB">
      <w:pPr>
        <w:pStyle w:val="Iauiue"/>
        <w:suppressAutoHyphens w:val="0"/>
        <w:ind w:firstLine="709"/>
        <w:contextualSpacing/>
        <w:jc w:val="both"/>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2550AB" w:rsidRDefault="002550AB" w:rsidP="002550AB">
      <w:pPr>
        <w:widowControl w:val="0"/>
        <w:contextualSpacing/>
      </w:pPr>
      <w:r>
        <w:rPr>
          <w:rFonts w:cs="Times New Roman"/>
          <w:szCs w:val="24"/>
        </w:rPr>
        <w:t>Дошкольное, начальное и среднее общее образование (код 3.5.1):</w:t>
      </w:r>
    </w:p>
    <w:p w:rsidR="002550AB" w:rsidRDefault="002550AB" w:rsidP="002550AB">
      <w:pPr>
        <w:widowControl w:val="0"/>
        <w:contextualSpacing/>
      </w:pPr>
      <w:r>
        <w:rPr>
          <w:rFonts w:cs="Times New Roman"/>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2550AB" w:rsidRDefault="002550AB" w:rsidP="002550AB">
      <w:pPr>
        <w:widowControl w:val="0"/>
        <w:contextualSpacing/>
      </w:pPr>
      <w:r>
        <w:rPr>
          <w:rFonts w:cs="Times New Roman"/>
          <w:szCs w:val="24"/>
        </w:rPr>
        <w:t>- благоустройство и озеленение прилегающих территорий.</w:t>
      </w:r>
    </w:p>
    <w:p w:rsidR="002550AB" w:rsidRDefault="002550AB" w:rsidP="002550AB">
      <w:pPr>
        <w:widowControl w:val="0"/>
        <w:contextualSpacing/>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2550AB" w:rsidRDefault="002550AB" w:rsidP="002550AB">
      <w:pPr>
        <w:widowControl w:val="0"/>
        <w:contextualSpacing/>
      </w:pPr>
      <w:r>
        <w:rPr>
          <w:rFonts w:cs="Times New Roman"/>
          <w:szCs w:val="24"/>
        </w:rPr>
        <w:t xml:space="preserve"> Коммунальное обслуживание (код 3.1):</w:t>
      </w:r>
    </w:p>
    <w:p w:rsidR="002550AB" w:rsidRDefault="002550AB" w:rsidP="002550AB">
      <w:pPr>
        <w:widowControl w:val="0"/>
        <w:contextualSpacing/>
      </w:pPr>
      <w:r>
        <w:rPr>
          <w:rFonts w:cs="Times New Roman"/>
          <w:szCs w:val="24"/>
        </w:rPr>
        <w:lastRenderedPageBreak/>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(водопроводов, линий электропередач, трансформаторных подстанций, газопроводов, линий связи, телефонных станций, канализаций).</w:t>
      </w:r>
    </w:p>
    <w:p w:rsidR="002550AB" w:rsidRDefault="002550AB" w:rsidP="002550AB">
      <w:pPr>
        <w:pStyle w:val="Iauiue"/>
        <w:suppressAutoHyphens w:val="0"/>
        <w:ind w:firstLine="709"/>
        <w:contextualSpacing/>
        <w:jc w:val="both"/>
      </w:pPr>
      <w:r>
        <w:rPr>
          <w:rFonts w:eastAsia="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550AB" w:rsidRDefault="002550AB" w:rsidP="002550AB">
      <w:pPr>
        <w:contextualSpacing/>
        <w:rPr>
          <w:rFonts w:cs="Times New Roman"/>
          <w:szCs w:val="24"/>
        </w:rPr>
      </w:pPr>
      <w:r>
        <w:rPr>
          <w:rFonts w:cs="Times New Roman"/>
          <w:szCs w:val="24"/>
        </w:rPr>
        <w:t>Объекты дошкольного, начального и среднего общего образования следует размещать на самостоятельном земельном участке.</w:t>
      </w:r>
    </w:p>
    <w:p w:rsidR="002550AB" w:rsidRDefault="002550AB" w:rsidP="002550AB">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 xml:space="preserve">объектов дошкольного образования </w:t>
      </w:r>
      <w:r>
        <w:rPr>
          <w:rFonts w:eastAsia="Times New Roman" w:cs="Times New Roman"/>
          <w:szCs w:val="24"/>
        </w:rPr>
        <w:t>при вместимости:</w:t>
      </w:r>
    </w:p>
    <w:p w:rsidR="002550AB" w:rsidRDefault="002550AB" w:rsidP="002550AB">
      <w:pPr>
        <w:contextualSpacing/>
        <w:rPr>
          <w:rFonts w:eastAsia="Times New Roman" w:cs="Times New Roman"/>
          <w:szCs w:val="24"/>
        </w:rPr>
      </w:pPr>
      <w:r>
        <w:rPr>
          <w:rFonts w:eastAsia="Times New Roman" w:cs="Times New Roman"/>
          <w:szCs w:val="24"/>
        </w:rPr>
        <w:t>до 100 мест – 40 кв. м/место;</w:t>
      </w:r>
    </w:p>
    <w:p w:rsidR="002550AB" w:rsidRDefault="002550AB" w:rsidP="002550AB">
      <w:pPr>
        <w:contextualSpacing/>
        <w:rPr>
          <w:rFonts w:eastAsia="Times New Roman" w:cs="Times New Roman"/>
          <w:szCs w:val="24"/>
        </w:rPr>
      </w:pPr>
      <w:r>
        <w:rPr>
          <w:rFonts w:eastAsia="Times New Roman" w:cs="Times New Roman"/>
          <w:szCs w:val="24"/>
        </w:rPr>
        <w:t>от 100 до 150 мест – 35 кв. м/место;</w:t>
      </w:r>
    </w:p>
    <w:p w:rsidR="002550AB" w:rsidRDefault="002550AB" w:rsidP="002550AB">
      <w:pPr>
        <w:contextualSpacing/>
        <w:rPr>
          <w:rFonts w:eastAsia="Times New Roman" w:cs="Times New Roman"/>
          <w:szCs w:val="24"/>
        </w:rPr>
      </w:pPr>
      <w:r>
        <w:rPr>
          <w:rFonts w:eastAsia="Times New Roman" w:cs="Times New Roman"/>
          <w:szCs w:val="24"/>
        </w:rPr>
        <w:t>свыше 150 мест – 30 кв. м/место.</w:t>
      </w:r>
    </w:p>
    <w:p w:rsidR="002550AB" w:rsidRDefault="002550AB" w:rsidP="002550AB">
      <w:pPr>
        <w:contextualSpacing/>
        <w:rPr>
          <w:rFonts w:eastAsia="Times New Roman" w:cs="Times New Roman"/>
          <w:szCs w:val="24"/>
        </w:rPr>
      </w:pPr>
      <w:r w:rsidRPr="001F2709">
        <w:rPr>
          <w:rFonts w:eastAsia="Times New Roman" w:cs="Times New Roman"/>
          <w:b/>
          <w:szCs w:val="24"/>
        </w:rPr>
        <w:t xml:space="preserve">Минимальный размер земельного участка для </w:t>
      </w:r>
      <w:r>
        <w:rPr>
          <w:rFonts w:eastAsia="Times New Roman" w:cs="Times New Roman"/>
          <w:b/>
          <w:szCs w:val="24"/>
        </w:rPr>
        <w:t>объектов общеобразовательногоназначения</w:t>
      </w:r>
      <w:r>
        <w:rPr>
          <w:rFonts w:eastAsia="Times New Roman" w:cs="Times New Roman"/>
          <w:szCs w:val="24"/>
        </w:rPr>
        <w:t xml:space="preserve"> при вместимости:</w:t>
      </w:r>
    </w:p>
    <w:p w:rsidR="002550AB" w:rsidRDefault="002550AB" w:rsidP="002550AB">
      <w:pPr>
        <w:contextualSpacing/>
        <w:rPr>
          <w:rFonts w:eastAsia="Times New Roman" w:cs="Times New Roman"/>
          <w:szCs w:val="24"/>
        </w:rPr>
      </w:pPr>
      <w:r>
        <w:rPr>
          <w:rFonts w:eastAsia="Times New Roman" w:cs="Times New Roman"/>
          <w:szCs w:val="24"/>
        </w:rPr>
        <w:t>до 600 учащихся – 50 кв. м на одного учащегося;</w:t>
      </w:r>
    </w:p>
    <w:p w:rsidR="002550AB" w:rsidRDefault="002550AB" w:rsidP="002550AB">
      <w:pPr>
        <w:contextualSpacing/>
        <w:rPr>
          <w:rFonts w:eastAsia="Times New Roman" w:cs="Times New Roman"/>
          <w:szCs w:val="24"/>
        </w:rPr>
      </w:pPr>
      <w:r>
        <w:rPr>
          <w:rFonts w:eastAsia="Times New Roman" w:cs="Times New Roman"/>
          <w:szCs w:val="24"/>
        </w:rPr>
        <w:t>от 600 до 800 учащихся – 40 кв. м на одного учащегося;</w:t>
      </w:r>
    </w:p>
    <w:p w:rsidR="002550AB" w:rsidRDefault="002550AB" w:rsidP="002550AB">
      <w:pPr>
        <w:contextualSpacing/>
        <w:rPr>
          <w:rFonts w:eastAsia="Times New Roman" w:cs="Times New Roman"/>
          <w:szCs w:val="24"/>
        </w:rPr>
      </w:pPr>
      <w:r>
        <w:rPr>
          <w:rFonts w:eastAsia="Times New Roman" w:cs="Times New Roman"/>
          <w:szCs w:val="24"/>
        </w:rPr>
        <w:t>свыше 800 учащихся – 33 кв. м на одного учащегося.</w:t>
      </w:r>
    </w:p>
    <w:p w:rsidR="002550AB" w:rsidRDefault="002550AB" w:rsidP="002550AB">
      <w:pPr>
        <w:contextualSpacing/>
        <w:rPr>
          <w:rFonts w:eastAsia="Times New Roman" w:cs="Times New Roman"/>
          <w:szCs w:val="24"/>
        </w:rPr>
      </w:pPr>
      <w:r w:rsidRPr="004E645F">
        <w:rPr>
          <w:rFonts w:eastAsia="Times New Roman" w:cs="Times New Roman"/>
          <w:b/>
          <w:szCs w:val="24"/>
        </w:rPr>
        <w:t>Минимальные отступы</w:t>
      </w:r>
      <w:r>
        <w:rPr>
          <w:rFonts w:eastAsia="Times New Roman" w:cs="Times New Roman"/>
          <w:szCs w:val="24"/>
        </w:rPr>
        <w:t xml:space="preserve"> в целях определения допустимого размещения объекта:</w:t>
      </w:r>
    </w:p>
    <w:p w:rsidR="002550AB" w:rsidRDefault="002550AB" w:rsidP="002550AB">
      <w:pPr>
        <w:contextualSpacing/>
        <w:rPr>
          <w:rFonts w:eastAsia="Times New Roman" w:cs="Times New Roman"/>
          <w:szCs w:val="24"/>
        </w:rPr>
      </w:pPr>
      <w:r>
        <w:rPr>
          <w:rFonts w:eastAsia="Times New Roman" w:cs="Times New Roman"/>
          <w:szCs w:val="24"/>
        </w:rPr>
        <w:t xml:space="preserve">- </w:t>
      </w:r>
      <w:r>
        <w:rPr>
          <w:rFonts w:cs="Times New Roman"/>
          <w:szCs w:val="24"/>
        </w:rPr>
        <w:t xml:space="preserve">от красных линий улиц до объектов дошкольного образования и общеобразовательного назначения: 25 м (до объекта в существующей застройки 15 м). </w:t>
      </w:r>
    </w:p>
    <w:p w:rsidR="002550AB" w:rsidRDefault="002550AB" w:rsidP="002550AB">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2550AB" w:rsidRDefault="002550AB" w:rsidP="002550AB">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2550AB" w:rsidRDefault="002550AB" w:rsidP="002550AB">
      <w:pPr>
        <w:ind w:firstLine="708"/>
        <w:contextualSpacing/>
        <w:rPr>
          <w:rFonts w:eastAsia="Times New Roman" w:cs="Times New Roman"/>
          <w:szCs w:val="24"/>
        </w:rPr>
      </w:pPr>
      <w:r>
        <w:rPr>
          <w:rFonts w:eastAsia="Times New Roman" w:cs="Times New Roman"/>
          <w:b/>
          <w:szCs w:val="24"/>
        </w:rPr>
        <w:t xml:space="preserve">- </w:t>
      </w:r>
      <w:r w:rsidRPr="005A4261">
        <w:rPr>
          <w:rFonts w:eastAsia="Times New Roman" w:cs="Times New Roman"/>
          <w:szCs w:val="24"/>
        </w:rPr>
        <w:t>для объектов дошкольного образования</w:t>
      </w:r>
      <w:r>
        <w:rPr>
          <w:rFonts w:eastAsia="Times New Roman" w:cs="Times New Roman"/>
          <w:szCs w:val="24"/>
        </w:rPr>
        <w:t xml:space="preserve"> – 3 этажа, если иное не установлено техническими регламентами.</w:t>
      </w:r>
    </w:p>
    <w:p w:rsidR="002550AB" w:rsidRDefault="002550AB" w:rsidP="002550AB">
      <w:pPr>
        <w:ind w:firstLine="708"/>
        <w:contextualSpacing/>
        <w:rPr>
          <w:rFonts w:eastAsia="Times New Roman" w:cs="Times New Roman"/>
          <w:szCs w:val="24"/>
        </w:rPr>
      </w:pPr>
      <w:r w:rsidRPr="005A4261">
        <w:rPr>
          <w:rFonts w:eastAsia="Times New Roman" w:cs="Times New Roman"/>
          <w:szCs w:val="24"/>
        </w:rPr>
        <w:t>- для объектов общеобразовательного назначения</w:t>
      </w:r>
      <w:r>
        <w:rPr>
          <w:rFonts w:eastAsia="Times New Roman" w:cs="Times New Roman"/>
          <w:szCs w:val="24"/>
        </w:rPr>
        <w:t xml:space="preserve"> – 4 этажа, если иное не установлено техническими регламентами;</w:t>
      </w:r>
    </w:p>
    <w:p w:rsidR="002550AB" w:rsidRPr="004E645F" w:rsidRDefault="002550AB" w:rsidP="002550AB">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2550AB" w:rsidRDefault="002550AB" w:rsidP="002550AB">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2550AB" w:rsidRDefault="002550AB" w:rsidP="002550AB">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2550AB" w:rsidRDefault="002550AB" w:rsidP="002550AB">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 xml:space="preserve">дошкольного образования – 30%; </w:t>
      </w:r>
    </w:p>
    <w:p w:rsidR="002550AB" w:rsidRDefault="002550AB" w:rsidP="002550AB">
      <w:pPr>
        <w:contextualSpacing/>
        <w:rPr>
          <w:rFonts w:cs="Times New Roman"/>
          <w:szCs w:val="24"/>
        </w:rPr>
      </w:pPr>
      <w:r>
        <w:rPr>
          <w:rFonts w:cs="Times New Roman"/>
          <w:szCs w:val="24"/>
        </w:rPr>
        <w:t xml:space="preserve">- </w:t>
      </w:r>
      <w:r>
        <w:rPr>
          <w:rFonts w:eastAsia="Times New Roman" w:cs="Times New Roman"/>
          <w:szCs w:val="24"/>
        </w:rPr>
        <w:t xml:space="preserve">для размещения объектов </w:t>
      </w:r>
      <w:r>
        <w:rPr>
          <w:rFonts w:cs="Times New Roman"/>
          <w:szCs w:val="24"/>
        </w:rPr>
        <w:t>общеобразовательного назначения – 40%.</w:t>
      </w:r>
    </w:p>
    <w:p w:rsidR="002550AB" w:rsidRDefault="002550AB" w:rsidP="002550AB">
      <w:pPr>
        <w:contextualSpacing/>
        <w:rPr>
          <w:rFonts w:cs="Times New Roman"/>
          <w:szCs w:val="24"/>
        </w:rPr>
      </w:pPr>
      <w:r>
        <w:rPr>
          <w:rFonts w:cs="Times New Roman"/>
          <w:szCs w:val="24"/>
        </w:rPr>
        <w:t>Радиус обслуживания населения детскими образовательными учреждениями, в зависимости от элементов планировочной структуры (микрорайон (квартал), жилой район), регламентируются и устанавливаются региональными нормативами градостроительного проектирования.</w:t>
      </w:r>
    </w:p>
    <w:p w:rsidR="002550AB" w:rsidRDefault="002550AB" w:rsidP="002550AB">
      <w:pPr>
        <w:contextualSpacing/>
        <w:rPr>
          <w:rFonts w:cs="Times New Roman"/>
          <w:szCs w:val="24"/>
        </w:rPr>
      </w:pPr>
      <w:r>
        <w:rPr>
          <w:rFonts w:cs="Times New Roman"/>
          <w:szCs w:val="24"/>
        </w:rPr>
        <w:t>Земельные участки, предназначенные для размещения дошкольных образовательных учреждений не должны примыкать непосредственно к магистральным улицам.</w:t>
      </w:r>
    </w:p>
    <w:p w:rsidR="002550AB" w:rsidRPr="00C2558E" w:rsidRDefault="002550AB" w:rsidP="002550AB"/>
    <w:p w:rsidR="006B3FEB" w:rsidRDefault="00785DFE" w:rsidP="006B3FEB">
      <w:pPr>
        <w:pStyle w:val="3"/>
      </w:pPr>
      <w:bookmarkStart w:id="146" w:name="_Toc440968680"/>
      <w:r w:rsidRPr="004313A6">
        <w:t xml:space="preserve">Статья </w:t>
      </w:r>
      <w:r w:rsidR="002550AB">
        <w:t>41</w:t>
      </w:r>
      <w:r w:rsidRPr="004313A6">
        <w:t xml:space="preserve">. </w:t>
      </w:r>
      <w:r w:rsidR="006B3FEB">
        <w:t>Градостроительные регламенты для зон рекреационного назначения</w:t>
      </w:r>
      <w:bookmarkEnd w:id="146"/>
    </w:p>
    <w:p w:rsidR="00A274E6" w:rsidRDefault="00A274E6" w:rsidP="00785DFE">
      <w:pPr>
        <w:widowControl w:val="0"/>
        <w:autoSpaceDE w:val="0"/>
        <w:autoSpaceDN w:val="0"/>
        <w:adjustRightInd w:val="0"/>
        <w:contextualSpacing/>
        <w:rPr>
          <w:rFonts w:cs="Times New Roman"/>
          <w:b/>
          <w:szCs w:val="24"/>
        </w:rPr>
      </w:pPr>
    </w:p>
    <w:p w:rsidR="001F3DA8" w:rsidRPr="00967D3D" w:rsidRDefault="001F3DA8" w:rsidP="001F3DA8">
      <w:pPr>
        <w:pStyle w:val="Iauiue"/>
        <w:suppressAutoHyphens w:val="0"/>
        <w:ind w:firstLine="709"/>
        <w:jc w:val="both"/>
        <w:rPr>
          <w:b/>
          <w:sz w:val="24"/>
          <w:szCs w:val="24"/>
        </w:rPr>
      </w:pPr>
      <w:r w:rsidRPr="00967D3D">
        <w:rPr>
          <w:b/>
          <w:sz w:val="24"/>
          <w:szCs w:val="24"/>
        </w:rPr>
        <w:t>Р-2- зона объектов спорта, туризма и санаторно-курортного лечения</w:t>
      </w:r>
      <w:r w:rsidR="00967D3D">
        <w:rPr>
          <w:b/>
          <w:sz w:val="24"/>
          <w:szCs w:val="24"/>
        </w:rPr>
        <w:t>.</w:t>
      </w:r>
    </w:p>
    <w:p w:rsidR="001F3DA8" w:rsidRDefault="001F3DA8" w:rsidP="001F3DA8">
      <w:r>
        <w:rPr>
          <w:iCs/>
        </w:rPr>
        <w:t xml:space="preserve">Зона Р-2 выделена для обеспечения правовых условий организации размещения объектов </w:t>
      </w:r>
      <w:r>
        <w:t>мест отдыха населения, туризма, занятий физической культурой и спортом, а также размещения объектов отдыха, спорта, туризма, санитарно-курортного лечения с включением объектов инженерной инфраструктуры, связанных с обслуживанием данной зоны.</w:t>
      </w:r>
    </w:p>
    <w:p w:rsidR="001F3DA8" w:rsidRDefault="001F3DA8" w:rsidP="001F3DA8">
      <w:pPr>
        <w:pStyle w:val="Iauiue"/>
        <w:suppressAutoHyphens w:val="0"/>
        <w:ind w:firstLine="709"/>
        <w:jc w:val="both"/>
        <w:rPr>
          <w:rFonts w:eastAsia="Times New Roman"/>
          <w:b/>
          <w:sz w:val="24"/>
          <w:szCs w:val="24"/>
          <w:lang w:eastAsia="ru-RU"/>
        </w:rPr>
      </w:pPr>
      <w:r>
        <w:rPr>
          <w:rFonts w:eastAsia="Times New Roman"/>
          <w:b/>
          <w:sz w:val="24"/>
          <w:szCs w:val="24"/>
          <w:lang w:eastAsia="ru-RU"/>
        </w:rPr>
        <w:t>Основные виды разрешенного использования земельных участков и объектов капитального строительства:</w:t>
      </w:r>
    </w:p>
    <w:p w:rsidR="001F3DA8" w:rsidRDefault="001F3DA8" w:rsidP="001F3DA8">
      <w:pPr>
        <w:rPr>
          <w:rFonts w:eastAsia="Times New Roman"/>
        </w:rPr>
      </w:pPr>
      <w:r>
        <w:lastRenderedPageBreak/>
        <w:t>1. Спорт (код 5.1):</w:t>
      </w:r>
    </w:p>
    <w:p w:rsidR="001F3DA8" w:rsidRDefault="001F3DA8" w:rsidP="001F3DA8">
      <w: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1F3DA8" w:rsidRDefault="001F3DA8" w:rsidP="001F3DA8">
      <w:r>
        <w:t>2. Курортная деятельность (код 5.2):</w:t>
      </w:r>
    </w:p>
    <w:p w:rsidR="001F3DA8" w:rsidRDefault="001F3DA8" w:rsidP="001F3DA8">
      <w:r>
        <w:t>- 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p w:rsidR="001F3DA8" w:rsidRDefault="001F3DA8" w:rsidP="001F3DA8">
      <w:pPr>
        <w:rPr>
          <w:b/>
        </w:rPr>
      </w:pPr>
      <w:r>
        <w:t>3. Туристическое обслуживание (код 5.2.1):</w:t>
      </w:r>
    </w:p>
    <w:p w:rsidR="001F3DA8" w:rsidRDefault="001F3DA8" w:rsidP="001F3DA8">
      <w:pPr>
        <w:pStyle w:val="Iauiue"/>
        <w:suppressAutoHyphens w:val="0"/>
        <w:ind w:firstLine="709"/>
        <w:jc w:val="both"/>
        <w:rPr>
          <w:rFonts w:eastAsia="Times New Roman"/>
          <w:sz w:val="24"/>
          <w:szCs w:val="24"/>
          <w:lang w:eastAsia="ru-RU"/>
        </w:rPr>
      </w:pPr>
      <w:r>
        <w:rPr>
          <w:rFonts w:eastAsia="Times New Roman"/>
          <w:sz w:val="24"/>
          <w:szCs w:val="24"/>
          <w:lang w:eastAsia="ru-RU"/>
        </w:rPr>
        <w:t>– р</w:t>
      </w:r>
      <w:r>
        <w:rPr>
          <w:sz w:val="24"/>
          <w:szCs w:val="24"/>
        </w:rPr>
        <w:t>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1F3DA8" w:rsidRDefault="001F3DA8" w:rsidP="001F3DA8">
      <w:pPr>
        <w:rPr>
          <w:rFonts w:eastAsia="Times New Roman"/>
        </w:rPr>
      </w:pPr>
      <w:r>
        <w:t>4. Охота и рыбалка (код 5.3):</w:t>
      </w:r>
    </w:p>
    <w:p w:rsidR="001F3DA8" w:rsidRDefault="001F3DA8" w:rsidP="001F3DA8">
      <w:r>
        <w:t>– обустройство мест рыбалки, в том числе размещение дома рыболова, сооружений, необходимых для восстановления и поддержания количества рыбы.</w:t>
      </w:r>
    </w:p>
    <w:p w:rsidR="001F3DA8" w:rsidRDefault="001F3DA8" w:rsidP="001F3DA8">
      <w:r>
        <w:t>5. Поля для гольфа или конных прогулок (код 5.5):</w:t>
      </w:r>
    </w:p>
    <w:p w:rsidR="001F3DA8" w:rsidRDefault="001F3DA8" w:rsidP="001F3DA8">
      <w: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1F3DA8" w:rsidRDefault="001F3DA8" w:rsidP="001F3DA8">
      <w:r>
        <w:t>6. Историческо-культурная деятельность (код 9.3):</w:t>
      </w:r>
    </w:p>
    <w:p w:rsidR="001F3DA8" w:rsidRDefault="001F3DA8" w:rsidP="001F3DA8">
      <w:r>
        <w:t>–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p>
    <w:p w:rsidR="001F3DA8" w:rsidRDefault="001F3DA8" w:rsidP="001F3DA8">
      <w:r>
        <w:t>–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1F3DA8" w:rsidRPr="008E5C67" w:rsidRDefault="001F3DA8" w:rsidP="001F3DA8">
      <w:pPr>
        <w:rPr>
          <w:b/>
        </w:rPr>
      </w:pPr>
      <w:r w:rsidRPr="008E5C67">
        <w:rPr>
          <w:b/>
        </w:rPr>
        <w:t>Вспомогательные виды разрешенного использования земельных участков и объектов капитального строительства:</w:t>
      </w:r>
    </w:p>
    <w:p w:rsidR="001F3DA8" w:rsidRDefault="001F3DA8" w:rsidP="001F3DA8">
      <w:pPr>
        <w:rPr>
          <w:rFonts w:eastAsia="Times New Roman"/>
        </w:rPr>
      </w:pPr>
      <w:r>
        <w:t>1. Коммунальное обслуживание (код 3.1)</w:t>
      </w:r>
    </w:p>
    <w:p w:rsidR="001F3DA8" w:rsidRDefault="001F3DA8" w:rsidP="001F3DA8">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1F3DA8" w:rsidRDefault="001F3DA8" w:rsidP="001F3DA8">
      <w:r>
        <w:t>2. Земельные участки (территории) общего пользования (код 12.0)</w:t>
      </w:r>
    </w:p>
    <w:p w:rsidR="001F3DA8" w:rsidRDefault="001F3DA8" w:rsidP="001F3DA8">
      <w:pPr>
        <w:rPr>
          <w:b/>
        </w:rPr>
      </w:pPr>
      <w: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F3DA8" w:rsidRDefault="001F3DA8" w:rsidP="001F3DA8">
      <w:pPr>
        <w:rPr>
          <w:b/>
        </w:rPr>
      </w:pPr>
      <w:r>
        <w:rPr>
          <w:b/>
        </w:rPr>
        <w:t>Условно разрешенные виды использования земельных участков и объектов капитального строительства:</w:t>
      </w:r>
    </w:p>
    <w:p w:rsidR="001F3DA8" w:rsidRDefault="001F3DA8" w:rsidP="001F3DA8">
      <w:r>
        <w:t>1. Причалы для маломерных судов (код 5.4):</w:t>
      </w:r>
    </w:p>
    <w:p w:rsidR="001F3DA8" w:rsidRDefault="001F3DA8" w:rsidP="001F3DA8">
      <w:r>
        <w:lastRenderedPageBreak/>
        <w:t>- размещение сооружений, предназначенных для причаливания, хранения и обслуживания яхт, катеров, лодок и других маломерных судов</w:t>
      </w:r>
    </w:p>
    <w:p w:rsidR="001F3DA8" w:rsidRDefault="001F3DA8" w:rsidP="001F3DA8">
      <w:r>
        <w:t>2. Обслуживание автотранспорта (код 4.9):</w:t>
      </w:r>
    </w:p>
    <w:p w:rsidR="001F3DA8" w:rsidRDefault="001F3DA8" w:rsidP="001F3DA8">
      <w:r>
        <w:t>– размещение стоянок (парковок)</w:t>
      </w:r>
    </w:p>
    <w:p w:rsidR="001F3DA8" w:rsidRDefault="001F3DA8" w:rsidP="001F3DA8">
      <w:r>
        <w:t>3. Магазины (код 4.4):</w:t>
      </w:r>
    </w:p>
    <w:p w:rsidR="001F3DA8" w:rsidRDefault="001F3DA8" w:rsidP="001F3DA8">
      <w:r>
        <w:t>– размещение объектов капитального строительства, предназначенных для продажи товаров, торговая площадь которых составляет до 5000 кв. м;</w:t>
      </w:r>
    </w:p>
    <w:p w:rsidR="001F3DA8" w:rsidRDefault="001F3DA8" w:rsidP="001F3DA8">
      <w:r>
        <w:t>4. Общественное питание (код 4.6):</w:t>
      </w:r>
    </w:p>
    <w:p w:rsidR="001F3DA8" w:rsidRDefault="001F3DA8" w:rsidP="001F3DA8">
      <w:r>
        <w:t>–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1F3DA8" w:rsidRDefault="001F3DA8" w:rsidP="001F3DA8">
      <w:r>
        <w:t>5. Бытовое обслуживание (код 3.3):</w:t>
      </w:r>
    </w:p>
    <w:p w:rsidR="001F3DA8" w:rsidRDefault="001F3DA8" w:rsidP="001F3DA8">
      <w: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химчистки, аптеки, прачечные, похоронные бюро).</w:t>
      </w:r>
    </w:p>
    <w:p w:rsidR="001F3DA8" w:rsidRDefault="001F3DA8" w:rsidP="001F3DA8"/>
    <w:p w:rsidR="001F3DA8" w:rsidRDefault="001F3DA8" w:rsidP="001F3DA8">
      <w:pPr>
        <w:rPr>
          <w:rFonts w:eastAsia="TimesNewRoman"/>
          <w:b/>
        </w:rPr>
      </w:pPr>
      <w:r>
        <w:rPr>
          <w:rFonts w:eastAsia="TimesNewRoman"/>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F3DA8" w:rsidRDefault="001F3DA8" w:rsidP="001F3DA8">
      <w:r w:rsidRPr="008E5C67">
        <w:rPr>
          <w:b/>
        </w:rPr>
        <w:t>Минимальные отступы</w:t>
      </w:r>
      <w:r>
        <w:t xml:space="preserve"> в целях определения допустимого размещения объекта:</w:t>
      </w:r>
    </w:p>
    <w:p w:rsidR="001F3DA8" w:rsidRDefault="001F3DA8" w:rsidP="001F3DA8">
      <w:r>
        <w:t>- от границ земельных участков для иных объектов в соответствии со статьей 3</w:t>
      </w:r>
      <w:r w:rsidR="00700B1A">
        <w:t>9</w:t>
      </w:r>
      <w:r>
        <w:t xml:space="preserve"> Правил;</w:t>
      </w:r>
    </w:p>
    <w:p w:rsidR="001F3DA8" w:rsidRDefault="001F3DA8" w:rsidP="001F3DA8">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1F3DA8" w:rsidRPr="008E5C67" w:rsidRDefault="001F3DA8" w:rsidP="001F3DA8">
      <w:pPr>
        <w:rPr>
          <w:b/>
        </w:rPr>
      </w:pPr>
      <w:r w:rsidRPr="008E5C67">
        <w:rPr>
          <w:b/>
        </w:rPr>
        <w:t>Максимальная высота:</w:t>
      </w:r>
    </w:p>
    <w:p w:rsidR="001F3DA8" w:rsidRDefault="001F3DA8" w:rsidP="001F3DA8">
      <w:r>
        <w:t xml:space="preserve">- объектов коммунального обслуживания за исключением вышек связи и иных подобных объектов – 3 м. </w:t>
      </w:r>
    </w:p>
    <w:p w:rsidR="001F3DA8" w:rsidRDefault="001F3DA8" w:rsidP="001F3DA8">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1F3DA8" w:rsidRDefault="001F3DA8" w:rsidP="001F3DA8">
      <w:pPr>
        <w:ind w:firstLine="708"/>
        <w:contextualSpacing/>
        <w:rPr>
          <w:rFonts w:eastAsia="Times New Roman" w:cs="Times New Roman"/>
          <w:szCs w:val="24"/>
        </w:rPr>
      </w:pPr>
      <w:r>
        <w:rPr>
          <w:rFonts w:eastAsia="Times New Roman" w:cs="Times New Roman"/>
          <w:szCs w:val="24"/>
        </w:rPr>
        <w:t>- для размещения объектов бытового обслуживания – 5 надземных этажей;</w:t>
      </w:r>
    </w:p>
    <w:p w:rsidR="001F3DA8" w:rsidRDefault="001F3DA8" w:rsidP="001F3DA8">
      <w:pPr>
        <w:ind w:firstLine="708"/>
        <w:contextualSpacing/>
        <w:rPr>
          <w:rFonts w:eastAsia="Times New Roman" w:cs="Times New Roman"/>
          <w:szCs w:val="24"/>
        </w:rPr>
      </w:pPr>
      <w:r>
        <w:rPr>
          <w:rFonts w:eastAsia="Times New Roman" w:cs="Times New Roman"/>
          <w:szCs w:val="24"/>
        </w:rPr>
        <w:t>- для размещения магазинов, объектов общественного питания, причалов маломерных судов – 2 надземных этажа;</w:t>
      </w:r>
    </w:p>
    <w:p w:rsidR="001F3DA8" w:rsidRDefault="001F3DA8" w:rsidP="001F3DA8">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 9 надземных этажей, если иное не установлено техническими регламентами.</w:t>
      </w:r>
    </w:p>
    <w:p w:rsidR="001F3DA8" w:rsidRDefault="001F3DA8" w:rsidP="001F3DA8">
      <w:pPr>
        <w:rPr>
          <w:shd w:val="clear" w:color="auto" w:fill="FFFFFF"/>
        </w:rPr>
      </w:pPr>
      <w:r w:rsidRPr="008E5C67">
        <w:rPr>
          <w:b/>
        </w:rPr>
        <w:t>Максимальный процент застройки</w:t>
      </w:r>
      <w:r w:rsidRPr="008E5C67">
        <w:rPr>
          <w:b/>
          <w:shd w:val="clear" w:color="auto" w:fill="FFFFFF"/>
        </w:rPr>
        <w:t>земельн</w:t>
      </w:r>
      <w:r>
        <w:rPr>
          <w:b/>
          <w:shd w:val="clear" w:color="auto" w:fill="FFFFFF"/>
        </w:rPr>
        <w:t>ого</w:t>
      </w:r>
      <w:r w:rsidRPr="008E5C67">
        <w:rPr>
          <w:b/>
          <w:shd w:val="clear" w:color="auto" w:fill="FFFFFF"/>
        </w:rPr>
        <w:t xml:space="preserve"> участк</w:t>
      </w:r>
      <w:r>
        <w:rPr>
          <w:b/>
          <w:shd w:val="clear" w:color="auto" w:fill="FFFFFF"/>
        </w:rPr>
        <w:t>а</w:t>
      </w:r>
      <w:r>
        <w:rPr>
          <w:shd w:val="clear" w:color="auto" w:fill="FFFFFF"/>
        </w:rPr>
        <w:t xml:space="preserve"> объектами капитального строительства, размещение которых предусмотрено указанными выше видами разрешенного использования, за исключением линейных объектов и стоянок – 40%.</w:t>
      </w:r>
    </w:p>
    <w:p w:rsidR="001F3DA8" w:rsidRDefault="001F3DA8" w:rsidP="001F3DA8">
      <w:pPr>
        <w:rPr>
          <w:shd w:val="clear" w:color="auto" w:fill="FFFFFF"/>
        </w:rPr>
      </w:pPr>
      <w:r w:rsidRPr="008E5C67">
        <w:rPr>
          <w:b/>
          <w:shd w:val="clear" w:color="auto" w:fill="FFFFFF"/>
        </w:rPr>
        <w:t>Минимальные расстояния между зданиями, строениями и сооружениями</w:t>
      </w:r>
      <w:r>
        <w:rPr>
          <w:shd w:val="clear" w:color="auto" w:fill="FFFFFF"/>
        </w:rPr>
        <w:t xml:space="preserve"> устанавливаются в соответствии с нормативами по противопожарной безопасности и инсоляции.</w:t>
      </w:r>
    </w:p>
    <w:p w:rsidR="001F3DA8" w:rsidRDefault="001F3DA8" w:rsidP="001F3DA8">
      <w:pPr>
        <w:rPr>
          <w:color w:val="000000"/>
          <w:shd w:val="clear" w:color="auto" w:fill="FFFFFF"/>
        </w:rPr>
      </w:pPr>
      <w:r w:rsidRPr="008E5C67">
        <w:rPr>
          <w:b/>
        </w:rPr>
        <w:t>Максимальный класс опасности</w:t>
      </w:r>
      <w:r>
        <w:t xml:space="preserve"> (по санитарной классификации) объектов капитального строительства, размещаемых на территории участков зоны - </w:t>
      </w:r>
      <w:r>
        <w:rPr>
          <w:lang w:val="en-US"/>
        </w:rPr>
        <w:t>V</w:t>
      </w:r>
    </w:p>
    <w:p w:rsidR="001F3DA8" w:rsidRDefault="001F3DA8" w:rsidP="001F3DA8">
      <w:r>
        <w:t xml:space="preserve">Иные показатели по параметрам застройки зоны Р-2: требования и параметры </w:t>
      </w:r>
      <w:r>
        <w:rPr>
          <w:rFonts w:eastAsia="TimesNewRoman"/>
        </w:rPr>
        <w:t xml:space="preserve">минимальной доли озелененной территории земельных участков, минимальном количестве машиномест для хранения индивидуального автотранспорта на территории земельных участков, максимальной высоте ограждений земельных участков, максимальной суммарной части площади земельного участка, занимаемая объектами вспомогательных видов разрешенного использования, а также относящимся к ним озеленением и иными необходимыми в соответствии с действующим законодательством элементами инженерно-технического обеспечения и благоустройства </w:t>
      </w:r>
      <w:r>
        <w:t xml:space="preserve"> регламентируются и устанавливаются региональными нормативами градостроительного проектирования.</w:t>
      </w:r>
    </w:p>
    <w:p w:rsidR="002550AB" w:rsidRDefault="002550AB" w:rsidP="002550AB">
      <w:pPr>
        <w:ind w:firstLine="708"/>
        <w:rPr>
          <w:rFonts w:eastAsia="Times New Roman" w:cs="Times New Roman"/>
          <w:color w:val="000000"/>
          <w:szCs w:val="24"/>
        </w:rPr>
      </w:pPr>
    </w:p>
    <w:p w:rsidR="00785DFE" w:rsidRPr="004313A6" w:rsidRDefault="00785DFE" w:rsidP="00A274E6">
      <w:pPr>
        <w:pStyle w:val="3"/>
      </w:pPr>
      <w:bookmarkStart w:id="147" w:name="_Toc440968681"/>
      <w:r w:rsidRPr="004313A6">
        <w:t xml:space="preserve">Статья </w:t>
      </w:r>
      <w:r w:rsidR="001C1FF9">
        <w:t>4</w:t>
      </w:r>
      <w:r w:rsidR="002550AB">
        <w:t>2</w:t>
      </w:r>
      <w:r w:rsidRPr="004313A6">
        <w:t>. Градостроительные регламенты для общественно-деловых зон</w:t>
      </w:r>
      <w:bookmarkEnd w:id="147"/>
    </w:p>
    <w:p w:rsidR="00A274E6" w:rsidRDefault="00A274E6" w:rsidP="00785DFE">
      <w:pPr>
        <w:contextualSpacing/>
        <w:rPr>
          <w:rFonts w:cs="Times New Roman"/>
          <w:szCs w:val="24"/>
        </w:rPr>
      </w:pPr>
    </w:p>
    <w:p w:rsidR="00785DFE" w:rsidRPr="004313A6" w:rsidRDefault="00785DFE" w:rsidP="00785DFE">
      <w:pPr>
        <w:contextualSpacing/>
        <w:rPr>
          <w:rFonts w:cs="Times New Roman"/>
          <w:szCs w:val="24"/>
        </w:rPr>
      </w:pPr>
      <w:r w:rsidRPr="004313A6">
        <w:rPr>
          <w:rFonts w:cs="Times New Roman"/>
          <w:szCs w:val="24"/>
        </w:rPr>
        <w:lastRenderedPageBreak/>
        <w:t>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2550AB" w:rsidRPr="00195160" w:rsidRDefault="002550AB" w:rsidP="002550AB">
      <w:pPr>
        <w:rPr>
          <w:rFonts w:cs="Times New Roman"/>
          <w:b/>
        </w:rPr>
      </w:pPr>
      <w:r w:rsidRPr="00195160">
        <w:rPr>
          <w:b/>
        </w:rPr>
        <w:t>О-1 – зоны делового, общественного и коммерческого назначения.</w:t>
      </w:r>
    </w:p>
    <w:p w:rsidR="002550AB" w:rsidRDefault="002550AB" w:rsidP="002550AB">
      <w:pPr>
        <w:rPr>
          <w:rFonts w:cs="Times New Roman"/>
          <w:i/>
        </w:rPr>
      </w:pPr>
      <w:r>
        <w:rPr>
          <w:rFonts w:cs="Times New Roman"/>
          <w:i/>
        </w:rPr>
        <w:t>Зона О-1 выделена для обеспечения правовых условий формирования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а также для размещения объектов высшего и среднего профессионального образования.</w:t>
      </w:r>
    </w:p>
    <w:p w:rsidR="002550AB" w:rsidRDefault="002550AB" w:rsidP="002550AB">
      <w:pPr>
        <w:contextualSpacing/>
        <w:rPr>
          <w:rFonts w:eastAsia="Times New Roman" w:cs="Times New Roman"/>
          <w:b/>
          <w:szCs w:val="24"/>
        </w:rPr>
      </w:pPr>
      <w:r>
        <w:rPr>
          <w:rFonts w:eastAsia="Times New Roman" w:cs="Times New Roman"/>
          <w:b/>
          <w:szCs w:val="24"/>
        </w:rPr>
        <w:t>Основные виды разрешенного использования земельных участков и объектов капитального строительства:</w:t>
      </w:r>
    </w:p>
    <w:p w:rsidR="002550AB" w:rsidRDefault="002550AB" w:rsidP="002550AB">
      <w:pPr>
        <w:ind w:firstLine="851"/>
        <w:contextualSpacing/>
        <w:rPr>
          <w:rFonts w:cs="Times New Roman"/>
          <w:szCs w:val="24"/>
        </w:rPr>
      </w:pPr>
      <w:r>
        <w:rPr>
          <w:rFonts w:cs="Times New Roman"/>
          <w:iCs/>
          <w:szCs w:val="24"/>
        </w:rPr>
        <w:t>1.</w:t>
      </w:r>
      <w:r>
        <w:rPr>
          <w:rFonts w:cs="Times New Roman"/>
          <w:szCs w:val="24"/>
        </w:rPr>
        <w:t xml:space="preserve"> Среднее и высшее профессиональное образование (код 3.5.2)</w:t>
      </w:r>
    </w:p>
    <w:p w:rsidR="002550AB" w:rsidRDefault="002550AB" w:rsidP="002550AB">
      <w:pPr>
        <w:ind w:firstLine="851"/>
        <w:contextualSpacing/>
        <w:rPr>
          <w:rFonts w:cs="Times New Roman"/>
          <w:szCs w:val="24"/>
        </w:rPr>
      </w:pPr>
      <w:r>
        <w:rPr>
          <w:rFonts w:cs="Times New Roman"/>
          <w:szCs w:val="24"/>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2550AB" w:rsidRDefault="002550AB" w:rsidP="002550AB">
      <w:pPr>
        <w:ind w:firstLine="851"/>
        <w:contextualSpacing/>
        <w:rPr>
          <w:rFonts w:cs="Times New Roman"/>
          <w:szCs w:val="24"/>
        </w:rPr>
      </w:pPr>
      <w:r>
        <w:rPr>
          <w:rFonts w:cs="Times New Roman"/>
          <w:szCs w:val="24"/>
        </w:rPr>
        <w:t>2. Деловое управление (код 4.1):</w:t>
      </w:r>
    </w:p>
    <w:p w:rsidR="002550AB" w:rsidRDefault="002550AB" w:rsidP="002550AB">
      <w:pPr>
        <w:ind w:firstLine="851"/>
        <w:contextualSpacing/>
        <w:rPr>
          <w:rFonts w:cs="Times New Roman"/>
          <w:szCs w:val="24"/>
        </w:rPr>
      </w:pPr>
      <w:r>
        <w:rPr>
          <w:rFonts w:cs="Times New Roman"/>
          <w:szCs w:val="24"/>
        </w:rPr>
        <w:t xml:space="preserve">– </w:t>
      </w:r>
      <w:r>
        <w:rPr>
          <w:rFonts w:eastAsia="Times New Roman" w:cs="Times New Roman"/>
          <w:szCs w:val="24"/>
        </w:rPr>
        <w:t>р</w:t>
      </w:r>
      <w:r>
        <w:rPr>
          <w:rFonts w:cs="Times New Roman"/>
          <w:szCs w:val="24"/>
        </w:rPr>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2550AB" w:rsidRDefault="002550AB" w:rsidP="002550AB">
      <w:pPr>
        <w:ind w:firstLine="851"/>
        <w:contextualSpacing/>
        <w:rPr>
          <w:rFonts w:cs="Times New Roman"/>
          <w:szCs w:val="24"/>
        </w:rPr>
      </w:pPr>
      <w:r>
        <w:rPr>
          <w:rFonts w:cs="Times New Roman"/>
          <w:szCs w:val="24"/>
        </w:rPr>
        <w:t>3. Общественное управление (код 3.8):</w:t>
      </w:r>
    </w:p>
    <w:p w:rsidR="002550AB" w:rsidRDefault="002550AB" w:rsidP="002550AB">
      <w:pPr>
        <w:pStyle w:val="Iauiue"/>
        <w:ind w:firstLine="851"/>
        <w:jc w:val="both"/>
        <w:rPr>
          <w:sz w:val="24"/>
          <w:szCs w:val="24"/>
        </w:rPr>
      </w:pPr>
      <w:r>
        <w:rPr>
          <w:sz w:val="24"/>
          <w:szCs w:val="24"/>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D03A02" w:rsidRDefault="00D03A02" w:rsidP="00D03A02">
      <w:pPr>
        <w:ind w:firstLine="708"/>
        <w:contextualSpacing/>
        <w:rPr>
          <w:rFonts w:cs="Times New Roman"/>
          <w:szCs w:val="24"/>
        </w:rPr>
      </w:pPr>
      <w:r>
        <w:rPr>
          <w:rFonts w:cs="Times New Roman"/>
          <w:szCs w:val="24"/>
        </w:rPr>
        <w:t>4. Для индивидуального жилищного строительства (код. 2.1):</w:t>
      </w:r>
    </w:p>
    <w:p w:rsidR="00D03A02" w:rsidRDefault="00D03A02" w:rsidP="00D03A02">
      <w:pPr>
        <w:contextualSpacing/>
        <w:rPr>
          <w:rFonts w:cs="Times New Roman"/>
          <w:szCs w:val="24"/>
        </w:rPr>
      </w:pPr>
      <w:r>
        <w:rPr>
          <w:rFonts w:cs="Times New Roman"/>
          <w:szCs w:val="24"/>
        </w:rPr>
        <w:t>– размещение индивидуального жилого дома (дом, пригодный для постоянного проживания, высотой не выше трех надземных этажей);</w:t>
      </w:r>
    </w:p>
    <w:p w:rsidR="00D03A02" w:rsidRDefault="00D03A02" w:rsidP="00D03A02">
      <w:pPr>
        <w:contextualSpacing/>
        <w:rPr>
          <w:rFonts w:cs="Times New Roman"/>
          <w:szCs w:val="24"/>
        </w:rPr>
      </w:pPr>
      <w:r>
        <w:rPr>
          <w:rFonts w:cs="Times New Roman"/>
          <w:szCs w:val="24"/>
        </w:rPr>
        <w:t>– выращивание плодовых, ягодных, овощных, бахчевых или иных декоративных или сельскохозяйственных культур;</w:t>
      </w:r>
    </w:p>
    <w:p w:rsidR="00D03A02" w:rsidRDefault="00D03A02" w:rsidP="00D03A02">
      <w:pPr>
        <w:widowControl w:val="0"/>
        <w:contextualSpacing/>
        <w:rPr>
          <w:rFonts w:cs="Times New Roman"/>
          <w:szCs w:val="24"/>
        </w:rPr>
      </w:pPr>
      <w:r>
        <w:rPr>
          <w:rFonts w:cs="Times New Roman"/>
          <w:szCs w:val="24"/>
        </w:rPr>
        <w:t>– размещение индивидуальных гаражей и подсобных сооружений</w:t>
      </w:r>
    </w:p>
    <w:p w:rsidR="00D03A02" w:rsidRDefault="00D03A02" w:rsidP="00D03A02">
      <w:pPr>
        <w:widowControl w:val="0"/>
        <w:contextualSpacing/>
        <w:rPr>
          <w:rFonts w:eastAsia="Times New Roman" w:cs="Times New Roman"/>
          <w:szCs w:val="24"/>
        </w:rPr>
      </w:pPr>
      <w:r>
        <w:rPr>
          <w:rFonts w:cs="Times New Roman"/>
          <w:szCs w:val="24"/>
        </w:rPr>
        <w:t xml:space="preserve">5. </w:t>
      </w:r>
      <w:r>
        <w:rPr>
          <w:rFonts w:eastAsia="Times New Roman" w:cs="Times New Roman"/>
          <w:szCs w:val="24"/>
        </w:rPr>
        <w:t>Для ведения личного подсобного (код 2.2)</w:t>
      </w:r>
    </w:p>
    <w:p w:rsidR="00D03A02" w:rsidRDefault="00D03A02" w:rsidP="00D03A02">
      <w:pPr>
        <w:widowControl w:val="0"/>
        <w:contextualSpacing/>
        <w:rPr>
          <w:rFonts w:cs="Times New Roman"/>
          <w:szCs w:val="24"/>
        </w:rPr>
      </w:pPr>
      <w:r>
        <w:rPr>
          <w:rFonts w:cs="Times New Roman"/>
          <w:szCs w:val="24"/>
        </w:rP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03A02" w:rsidRDefault="00D03A02" w:rsidP="00D03A02">
      <w:pPr>
        <w:widowControl w:val="0"/>
        <w:contextualSpacing/>
        <w:rPr>
          <w:rFonts w:cs="Times New Roman"/>
          <w:szCs w:val="24"/>
        </w:rPr>
      </w:pPr>
      <w:r>
        <w:rPr>
          <w:rFonts w:cs="Times New Roman"/>
          <w:szCs w:val="24"/>
        </w:rPr>
        <w:t>производство сельскохозяйственной продукции;</w:t>
      </w:r>
    </w:p>
    <w:p w:rsidR="00D03A02" w:rsidRDefault="00D03A02" w:rsidP="00D03A02">
      <w:pPr>
        <w:widowControl w:val="0"/>
        <w:contextualSpacing/>
        <w:rPr>
          <w:rFonts w:eastAsia="Times New Roman" w:cs="Times New Roman"/>
          <w:szCs w:val="24"/>
        </w:rPr>
      </w:pPr>
      <w:r>
        <w:rPr>
          <w:rFonts w:cs="Times New Roman"/>
          <w:szCs w:val="24"/>
        </w:rPr>
        <w:t>– размещение гаража и иных вспомогательных сооружений; содержание сельскохозяйственных животных</w:t>
      </w:r>
    </w:p>
    <w:p w:rsidR="002550AB" w:rsidRDefault="00D03A02" w:rsidP="002550AB">
      <w:pPr>
        <w:pStyle w:val="Iauiue"/>
        <w:ind w:firstLine="851"/>
        <w:jc w:val="both"/>
        <w:rPr>
          <w:sz w:val="24"/>
          <w:szCs w:val="24"/>
        </w:rPr>
      </w:pPr>
      <w:r>
        <w:rPr>
          <w:sz w:val="24"/>
          <w:szCs w:val="24"/>
        </w:rPr>
        <w:t>6</w:t>
      </w:r>
      <w:r w:rsidR="002550AB">
        <w:rPr>
          <w:sz w:val="24"/>
          <w:szCs w:val="24"/>
        </w:rPr>
        <w:t>. Обеспечение научной деятельности (код 3.9):</w:t>
      </w:r>
    </w:p>
    <w:p w:rsidR="002550AB" w:rsidRDefault="002550AB" w:rsidP="002550AB">
      <w:pPr>
        <w:pStyle w:val="Iauiue"/>
        <w:ind w:firstLine="851"/>
        <w:jc w:val="both"/>
        <w:rPr>
          <w:sz w:val="24"/>
          <w:szCs w:val="24"/>
        </w:rPr>
      </w:pPr>
      <w:r>
        <w:rPr>
          <w:sz w:val="24"/>
          <w:szCs w:val="24"/>
        </w:rPr>
        <w:t xml:space="preserve">–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w:t>
      </w:r>
    </w:p>
    <w:p w:rsidR="002550AB" w:rsidRDefault="00D03A02" w:rsidP="002550AB">
      <w:pPr>
        <w:ind w:firstLine="851"/>
        <w:rPr>
          <w:rFonts w:cs="Times New Roman"/>
          <w:szCs w:val="24"/>
        </w:rPr>
      </w:pPr>
      <w:r>
        <w:rPr>
          <w:rFonts w:cs="Times New Roman"/>
          <w:szCs w:val="24"/>
        </w:rPr>
        <w:t>7</w:t>
      </w:r>
      <w:r w:rsidR="002550AB">
        <w:rPr>
          <w:rFonts w:cs="Times New Roman"/>
          <w:szCs w:val="24"/>
        </w:rPr>
        <w:t xml:space="preserve">. </w:t>
      </w:r>
      <w:r w:rsidR="002550AB">
        <w:rPr>
          <w:rFonts w:eastAsia="Times New Roman" w:cs="Times New Roman"/>
          <w:szCs w:val="24"/>
        </w:rPr>
        <w:t xml:space="preserve">Объекты торговли (торговые центры, торгово-развлекательные центры (комплексы) </w:t>
      </w:r>
      <w:r w:rsidR="002550AB">
        <w:rPr>
          <w:rFonts w:cs="Times New Roman"/>
          <w:szCs w:val="24"/>
        </w:rPr>
        <w:t xml:space="preserve"> (код 4.2):</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xml:space="preserve">– размещение объектов капитального строительства, общей площадью свыше 5000 </w:t>
      </w:r>
      <w:r>
        <w:rPr>
          <w:rFonts w:cs="Times New Roman"/>
          <w:szCs w:val="24"/>
        </w:rPr>
        <w:lastRenderedPageBreak/>
        <w:t xml:space="preserve">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5" w:anchor="Par209" w:history="1">
        <w:r w:rsidRPr="0094500C">
          <w:rPr>
            <w:rStyle w:val="a5"/>
            <w:color w:val="auto"/>
            <w:u w:val="none"/>
          </w:rPr>
          <w:t>кодами 4.5</w:t>
        </w:r>
      </w:hyperlink>
      <w:r w:rsidRPr="00172D0D">
        <w:rPr>
          <w:rFonts w:cs="Times New Roman"/>
          <w:szCs w:val="24"/>
        </w:rPr>
        <w:t xml:space="preserve"> - </w:t>
      </w:r>
      <w:hyperlink r:id="rId26" w:anchor="Par223" w:history="1">
        <w:r w:rsidRPr="0094500C">
          <w:rPr>
            <w:rStyle w:val="a5"/>
            <w:color w:val="auto"/>
            <w:u w:val="none"/>
          </w:rPr>
          <w:t>4.9</w:t>
        </w:r>
      </w:hyperlink>
      <w:r w:rsidRPr="00172D0D">
        <w:rPr>
          <w:rFonts w:cs="Times New Roman"/>
          <w:szCs w:val="24"/>
        </w:rPr>
        <w:t>;</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гаражей и (или) стоянок для автомобилей сотрудников и посетителей торгового центра.</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8</w:t>
      </w:r>
      <w:r w:rsidR="002550AB">
        <w:rPr>
          <w:rFonts w:cs="Times New Roman"/>
          <w:szCs w:val="24"/>
        </w:rPr>
        <w:t>. Рынки (код 4.3):</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гаражей и (или) стоянок для автомобилей сотрудников и посетителей рынка.</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9</w:t>
      </w:r>
      <w:r w:rsidR="002550AB">
        <w:rPr>
          <w:rFonts w:cs="Times New Roman"/>
          <w:szCs w:val="24"/>
        </w:rPr>
        <w:t>. Магазины (код 4.4):</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10</w:t>
      </w:r>
      <w:r w:rsidR="002550AB">
        <w:rPr>
          <w:rFonts w:cs="Times New Roman"/>
          <w:szCs w:val="24"/>
        </w:rPr>
        <w:t>. Банковская и страховая деятельность (код 4.5):</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11</w:t>
      </w:r>
      <w:r w:rsidR="002550AB">
        <w:rPr>
          <w:rFonts w:cs="Times New Roman"/>
          <w:szCs w:val="24"/>
        </w:rPr>
        <w:t>. Общественное питание (код 4.6):</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12</w:t>
      </w:r>
      <w:r w:rsidR="002550AB">
        <w:rPr>
          <w:rFonts w:cs="Times New Roman"/>
          <w:szCs w:val="24"/>
        </w:rPr>
        <w:t>. Гостиничное обслуживание (код 4.7):</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13</w:t>
      </w:r>
      <w:r w:rsidR="002550AB">
        <w:rPr>
          <w:rFonts w:cs="Times New Roman"/>
          <w:szCs w:val="24"/>
        </w:rPr>
        <w:t>. Развлечения (код 4.8):</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14</w:t>
      </w:r>
      <w:r w:rsidR="002550AB">
        <w:rPr>
          <w:rFonts w:cs="Times New Roman"/>
          <w:szCs w:val="24"/>
        </w:rPr>
        <w:t xml:space="preserve">. Обслуживание автотранспорта (код 4.9): </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2550AB" w:rsidRDefault="00D03A02" w:rsidP="002550AB">
      <w:pPr>
        <w:widowControl w:val="0"/>
        <w:autoSpaceDE w:val="0"/>
        <w:autoSpaceDN w:val="0"/>
        <w:adjustRightInd w:val="0"/>
        <w:ind w:firstLine="851"/>
        <w:contextualSpacing/>
        <w:rPr>
          <w:rFonts w:cs="Times New Roman"/>
          <w:szCs w:val="24"/>
        </w:rPr>
      </w:pPr>
      <w:r>
        <w:rPr>
          <w:rFonts w:cs="Times New Roman"/>
          <w:szCs w:val="24"/>
        </w:rPr>
        <w:t>15</w:t>
      </w:r>
      <w:r w:rsidR="002550AB">
        <w:rPr>
          <w:rFonts w:cs="Times New Roman"/>
          <w:szCs w:val="24"/>
        </w:rPr>
        <w:t>. Объекты придорожного сервиса (код 4.9.1):</w:t>
      </w:r>
    </w:p>
    <w:p w:rsidR="002550AB" w:rsidRDefault="002550AB" w:rsidP="002550AB">
      <w:pPr>
        <w:ind w:firstLine="851"/>
        <w:rPr>
          <w:rFonts w:cs="Times New Roman"/>
          <w:szCs w:val="24"/>
        </w:rPr>
      </w:pPr>
      <w:r>
        <w:rPr>
          <w:rFonts w:cs="Times New Roman"/>
          <w:szCs w:val="24"/>
        </w:rPr>
        <w:t>–   размещение автозаправочных станций (бензиновых, газовых);</w:t>
      </w:r>
    </w:p>
    <w:p w:rsidR="002550AB" w:rsidRDefault="002550AB" w:rsidP="002550AB">
      <w:pPr>
        <w:ind w:firstLine="851"/>
        <w:rPr>
          <w:rFonts w:cs="Times New Roman"/>
          <w:szCs w:val="24"/>
        </w:rPr>
      </w:pPr>
      <w:r>
        <w:rPr>
          <w:rFonts w:cs="Times New Roman"/>
          <w:szCs w:val="24"/>
        </w:rPr>
        <w:t>– размещение магазинов сопутствующей торговли, зданий для организации общественного питания в качестве объектов придорожного сервиса;</w:t>
      </w:r>
    </w:p>
    <w:p w:rsidR="002550AB" w:rsidRDefault="002550AB" w:rsidP="002550AB">
      <w:pPr>
        <w:ind w:firstLine="851"/>
        <w:rPr>
          <w:rFonts w:cs="Times New Roman"/>
          <w:szCs w:val="24"/>
        </w:rPr>
      </w:pPr>
      <w:r>
        <w:rPr>
          <w:rFonts w:cs="Times New Roman"/>
          <w:szCs w:val="24"/>
        </w:rPr>
        <w:t>предоставление гостиничных услуг в качестве придорожного сервиса;</w:t>
      </w:r>
    </w:p>
    <w:p w:rsidR="002550AB" w:rsidRDefault="002550AB" w:rsidP="002550AB">
      <w:pPr>
        <w:widowControl w:val="0"/>
        <w:autoSpaceDE w:val="0"/>
        <w:autoSpaceDN w:val="0"/>
        <w:adjustRightInd w:val="0"/>
        <w:ind w:firstLine="851"/>
        <w:contextualSpacing/>
        <w:rPr>
          <w:rFonts w:cs="Times New Roman"/>
          <w:szCs w:val="24"/>
        </w:rPr>
      </w:pPr>
      <w:r>
        <w:rPr>
          <w:rFonts w:cs="Times New Roman"/>
          <w:szCs w:val="24"/>
        </w:rPr>
        <w:t>–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2550AB" w:rsidRDefault="00D03A02" w:rsidP="002550AB">
      <w:pPr>
        <w:widowControl w:val="0"/>
        <w:autoSpaceDE w:val="0"/>
        <w:autoSpaceDN w:val="0"/>
        <w:adjustRightInd w:val="0"/>
        <w:ind w:firstLine="851"/>
        <w:contextualSpacing/>
        <w:rPr>
          <w:rFonts w:cs="Times New Roman"/>
          <w:szCs w:val="24"/>
        </w:rPr>
      </w:pPr>
      <w:r>
        <w:rPr>
          <w:rFonts w:eastAsia="Times New Roman" w:cs="Times New Roman"/>
          <w:szCs w:val="24"/>
        </w:rPr>
        <w:t>16</w:t>
      </w:r>
      <w:r w:rsidR="002550AB">
        <w:rPr>
          <w:rFonts w:eastAsia="Times New Roman" w:cs="Times New Roman"/>
          <w:szCs w:val="24"/>
        </w:rPr>
        <w:t xml:space="preserve">. </w:t>
      </w:r>
      <w:r w:rsidR="002550AB">
        <w:rPr>
          <w:rFonts w:cs="Times New Roman"/>
          <w:szCs w:val="24"/>
        </w:rPr>
        <w:t>Выставочно-ярмарочная деятельность (код 4.10)</w:t>
      </w:r>
    </w:p>
    <w:p w:rsidR="002550AB" w:rsidRDefault="002550AB" w:rsidP="002550AB">
      <w:pPr>
        <w:widowControl w:val="0"/>
        <w:autoSpaceDE w:val="0"/>
        <w:autoSpaceDN w:val="0"/>
        <w:adjustRightInd w:val="0"/>
        <w:ind w:firstLine="851"/>
        <w:contextualSpacing/>
        <w:rPr>
          <w:rFonts w:cs="Times New Roman"/>
          <w:szCs w:val="24"/>
        </w:rPr>
      </w:pPr>
      <w:r>
        <w:rPr>
          <w:rFonts w:eastAsia="Times New Roman" w:cs="Times New Roman"/>
          <w:b/>
          <w:szCs w:val="24"/>
        </w:rPr>
        <w:t xml:space="preserve">– </w:t>
      </w:r>
      <w:r>
        <w:rPr>
          <w:rFonts w:eastAsia="Times New Roman" w:cs="Times New Roman"/>
          <w:szCs w:val="24"/>
        </w:rPr>
        <w:t>р</w:t>
      </w:r>
      <w:r>
        <w:rPr>
          <w:rFonts w:cs="Times New Roman"/>
          <w:szCs w:val="24"/>
        </w:rPr>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2550AB" w:rsidRDefault="002550AB" w:rsidP="002550AB">
      <w:pPr>
        <w:widowControl w:val="0"/>
        <w:autoSpaceDE w:val="0"/>
        <w:autoSpaceDN w:val="0"/>
        <w:adjustRightInd w:val="0"/>
        <w:contextualSpacing/>
        <w:rPr>
          <w:rFonts w:eastAsia="Times New Roman" w:cs="Times New Roman"/>
          <w:b/>
          <w:szCs w:val="24"/>
        </w:rPr>
      </w:pPr>
      <w:r>
        <w:rPr>
          <w:rFonts w:eastAsia="Times New Roman" w:cs="Times New Roman"/>
          <w:b/>
          <w:szCs w:val="24"/>
        </w:rPr>
        <w:t>Вспомогательные виды разрешенного использования земельных участков и объектов капитального строительства:</w:t>
      </w:r>
    </w:p>
    <w:p w:rsidR="002550AB" w:rsidRDefault="002550AB" w:rsidP="002550AB">
      <w:pPr>
        <w:pStyle w:val="a6"/>
        <w:widowControl w:val="0"/>
        <w:numPr>
          <w:ilvl w:val="0"/>
          <w:numId w:val="48"/>
        </w:numPr>
        <w:autoSpaceDE w:val="0"/>
        <w:autoSpaceDN w:val="0"/>
        <w:adjustRightInd w:val="0"/>
        <w:rPr>
          <w:rFonts w:cs="Times New Roman"/>
          <w:szCs w:val="24"/>
        </w:rPr>
      </w:pPr>
      <w:r>
        <w:rPr>
          <w:rFonts w:cs="Times New Roman"/>
          <w:szCs w:val="24"/>
        </w:rPr>
        <w:t>Коммунальное обслуживание (код 3.1):</w:t>
      </w:r>
    </w:p>
    <w:p w:rsidR="002550AB" w:rsidRDefault="002550AB" w:rsidP="002550AB">
      <w:pPr>
        <w:widowControl w:val="0"/>
        <w:autoSpaceDE w:val="0"/>
        <w:autoSpaceDN w:val="0"/>
        <w:adjustRightInd w:val="0"/>
        <w:contextualSpacing/>
        <w:rPr>
          <w:rFonts w:cs="Times New Roman"/>
          <w:szCs w:val="24"/>
        </w:rPr>
      </w:pPr>
      <w:r>
        <w:rPr>
          <w:rFonts w:cs="Times New Roman"/>
          <w:szCs w:val="24"/>
        </w:rPr>
        <w:t xml:space="preserve">–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Pr>
          <w:rFonts w:cs="Times New Roman"/>
          <w:szCs w:val="24"/>
        </w:rPr>
        <w:lastRenderedPageBreak/>
        <w:t>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2550AB" w:rsidRDefault="002550AB" w:rsidP="002550AB">
      <w:pPr>
        <w:widowControl w:val="0"/>
        <w:contextualSpacing/>
        <w:rPr>
          <w:rFonts w:asciiTheme="minorHAnsi" w:hAnsiTheme="minorHAnsi"/>
          <w:sz w:val="22"/>
        </w:rPr>
      </w:pPr>
      <w:r>
        <w:rPr>
          <w:rFonts w:cs="Times New Roman"/>
          <w:szCs w:val="24"/>
        </w:rPr>
        <w:t>2. Земельные участки (территории) общего пользования (код 12.0)</w:t>
      </w:r>
    </w:p>
    <w:p w:rsidR="002550AB" w:rsidRDefault="002550AB" w:rsidP="002550AB">
      <w:pPr>
        <w:widowControl w:val="0"/>
        <w:tabs>
          <w:tab w:val="left" w:pos="623"/>
        </w:tabs>
        <w:contextualSpacing/>
        <w:rPr>
          <w:rFonts w:cs="Times New Roman"/>
          <w:b/>
          <w:szCs w:val="24"/>
        </w:rPr>
      </w:pPr>
      <w:r>
        <w:rPr>
          <w:rFonts w:cs="Times New Roman"/>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550AB" w:rsidRDefault="002550AB" w:rsidP="002550AB">
      <w:pPr>
        <w:widowControl w:val="0"/>
        <w:autoSpaceDE w:val="0"/>
        <w:autoSpaceDN w:val="0"/>
        <w:adjustRightInd w:val="0"/>
        <w:contextualSpacing/>
        <w:rPr>
          <w:rFonts w:eastAsia="TimesNewRoman" w:cs="Times New Roman"/>
          <w:b/>
          <w:szCs w:val="24"/>
        </w:rPr>
      </w:pPr>
      <w:r>
        <w:rPr>
          <w:rFonts w:eastAsia="TimesNewRoman" w:cs="Times New Roman"/>
          <w:b/>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03A02" w:rsidRPr="001F2709" w:rsidRDefault="00D03A02" w:rsidP="00D03A02">
      <w:pPr>
        <w:ind w:firstLine="708"/>
        <w:contextualSpacing/>
        <w:rPr>
          <w:rFonts w:eastAsia="Times New Roman" w:cs="Times New Roman"/>
          <w:b/>
          <w:szCs w:val="24"/>
        </w:rPr>
      </w:pPr>
      <w:r w:rsidRPr="001F2709">
        <w:rPr>
          <w:rFonts w:eastAsia="Times New Roman" w:cs="Times New Roman"/>
          <w:b/>
          <w:szCs w:val="24"/>
        </w:rPr>
        <w:t>Предельные размеры земельных участков, вновь предоставляемых для застройки индивидуальными жилыми домами:</w:t>
      </w:r>
    </w:p>
    <w:p w:rsidR="00D03A02" w:rsidRDefault="00D03A02" w:rsidP="00D03A02">
      <w:pPr>
        <w:contextualSpacing/>
        <w:rPr>
          <w:rFonts w:eastAsia="Times New Roman" w:cs="Times New Roman"/>
          <w:szCs w:val="24"/>
        </w:rPr>
      </w:pPr>
      <w:r>
        <w:rPr>
          <w:rFonts w:eastAsia="Times New Roman" w:cs="Times New Roman"/>
          <w:szCs w:val="24"/>
        </w:rPr>
        <w:t>- минимальная площадь земельного участка – 200 кв. м;</w:t>
      </w:r>
    </w:p>
    <w:p w:rsidR="00D03A02" w:rsidRDefault="00D03A02" w:rsidP="00D03A02">
      <w:pPr>
        <w:contextualSpacing/>
        <w:rPr>
          <w:rFonts w:eastAsia="Times New Roman" w:cs="Times New Roman"/>
          <w:szCs w:val="24"/>
        </w:rPr>
      </w:pPr>
      <w:r>
        <w:rPr>
          <w:rFonts w:eastAsia="Times New Roman" w:cs="Times New Roman"/>
          <w:szCs w:val="24"/>
        </w:rPr>
        <w:t>- максимальная площадь земельного участка – 600 кв. м.</w:t>
      </w:r>
    </w:p>
    <w:p w:rsidR="00D03A02" w:rsidRDefault="00D03A02" w:rsidP="00D03A02">
      <w:pPr>
        <w:contextualSpacing/>
        <w:rPr>
          <w:rFonts w:eastAsia="Times New Roman" w:cs="Times New Roman"/>
          <w:szCs w:val="24"/>
        </w:rPr>
      </w:pPr>
      <w:r w:rsidRPr="001F2709">
        <w:rPr>
          <w:rFonts w:eastAsia="Times New Roman" w:cs="Times New Roman"/>
          <w:b/>
          <w:szCs w:val="24"/>
        </w:rPr>
        <w:t xml:space="preserve">Минимальные отступы </w:t>
      </w:r>
      <w:r>
        <w:rPr>
          <w:rFonts w:eastAsia="Times New Roman" w:cs="Times New Roman"/>
          <w:szCs w:val="24"/>
        </w:rPr>
        <w:t>в целях определения допустимого размещения объекта:</w:t>
      </w:r>
    </w:p>
    <w:p w:rsidR="00D03A02" w:rsidRDefault="00D03A02" w:rsidP="00D03A02">
      <w:pPr>
        <w:ind w:right="-143"/>
        <w:contextualSpacing/>
        <w:rPr>
          <w:rFonts w:eastAsia="Times New Roman" w:cs="Times New Roman"/>
          <w:szCs w:val="24"/>
        </w:rPr>
      </w:pPr>
      <w:r>
        <w:rPr>
          <w:rFonts w:eastAsia="Times New Roman" w:cs="Times New Roman"/>
          <w:szCs w:val="24"/>
        </w:rPr>
        <w:t>- от границ соседних земельных участков для жилого строения – 3 м; для других построек - 1 м;</w:t>
      </w:r>
    </w:p>
    <w:p w:rsidR="00D03A02" w:rsidRDefault="00D03A02" w:rsidP="00D03A02">
      <w:pPr>
        <w:contextualSpacing/>
        <w:rPr>
          <w:rFonts w:eastAsia="Times New Roman" w:cs="Times New Roman"/>
          <w:szCs w:val="24"/>
        </w:rPr>
      </w:pPr>
      <w:r>
        <w:rPr>
          <w:rFonts w:eastAsia="Times New Roman" w:cs="Times New Roman"/>
          <w:szCs w:val="24"/>
        </w:rPr>
        <w:t xml:space="preserve">- от красных линий улиц до жилой застройки: 5 м (в случае, если сложившаяся жилая застройка в пределах улицы располагается по красной линии, то допускается размещение строящихся жилых домов по красной линии), для хозяйственных построек 5 м, с учетом соблюдения требований «Технического регламента о требованиях пожарной безопасности». </w:t>
      </w:r>
    </w:p>
    <w:p w:rsidR="00D03A02" w:rsidRDefault="00D03A02" w:rsidP="00D03A02">
      <w:pPr>
        <w:contextualSpacing/>
        <w:rPr>
          <w:rFonts w:cs="Times New Roman"/>
          <w:szCs w:val="24"/>
        </w:rPr>
      </w:pPr>
      <w:r>
        <w:rPr>
          <w:rFonts w:cs="Times New Roman"/>
          <w:szCs w:val="24"/>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D03A02" w:rsidRDefault="00D03A02" w:rsidP="00D03A02">
      <w:pPr>
        <w:contextualSpacing/>
        <w:rPr>
          <w:rFonts w:cs="Times New Roman"/>
          <w:szCs w:val="24"/>
        </w:rPr>
      </w:pPr>
      <w:r>
        <w:rPr>
          <w:rFonts w:cs="Times New Roman"/>
          <w:szCs w:val="24"/>
        </w:rPr>
        <w:t>- для иных объек</w:t>
      </w:r>
      <w:r w:rsidR="00700B1A">
        <w:rPr>
          <w:rFonts w:cs="Times New Roman"/>
          <w:szCs w:val="24"/>
        </w:rPr>
        <w:t>тов в соответствии со статьей 39</w:t>
      </w:r>
      <w:r>
        <w:rPr>
          <w:rFonts w:cs="Times New Roman"/>
          <w:szCs w:val="24"/>
        </w:rPr>
        <w:t xml:space="preserve"> Правил.</w:t>
      </w:r>
    </w:p>
    <w:p w:rsidR="002550AB" w:rsidRDefault="002550AB" w:rsidP="002550AB">
      <w:pPr>
        <w:ind w:firstLine="708"/>
        <w:contextualSpacing/>
        <w:rPr>
          <w:rFonts w:eastAsia="Times New Roman" w:cs="Times New Roman"/>
          <w:szCs w:val="24"/>
        </w:rPr>
      </w:pPr>
      <w:r w:rsidRPr="005A4261">
        <w:rPr>
          <w:rFonts w:eastAsia="Times New Roman" w:cs="Times New Roman"/>
          <w:b/>
          <w:szCs w:val="24"/>
        </w:rPr>
        <w:t>Максимальная этажность</w:t>
      </w:r>
      <w:r>
        <w:rPr>
          <w:rFonts w:eastAsia="Times New Roman" w:cs="Times New Roman"/>
          <w:szCs w:val="24"/>
        </w:rPr>
        <w:t>:</w:t>
      </w:r>
    </w:p>
    <w:p w:rsidR="002550AB" w:rsidRDefault="00EA16A0" w:rsidP="002550AB">
      <w:pPr>
        <w:ind w:firstLine="708"/>
        <w:contextualSpacing/>
        <w:rPr>
          <w:rFonts w:eastAsia="Times New Roman" w:cs="Times New Roman"/>
          <w:szCs w:val="24"/>
        </w:rPr>
      </w:pPr>
      <w:r>
        <w:rPr>
          <w:rFonts w:eastAsia="Times New Roman" w:cs="Times New Roman"/>
          <w:szCs w:val="24"/>
        </w:rPr>
        <w:t xml:space="preserve">- </w:t>
      </w:r>
      <w:r w:rsidRPr="00EA16A0">
        <w:rPr>
          <w:rFonts w:eastAsia="Times New Roman" w:cs="Times New Roman"/>
          <w:szCs w:val="24"/>
        </w:rPr>
        <w:t>для жилой застройки</w:t>
      </w:r>
      <w:r>
        <w:rPr>
          <w:rFonts w:eastAsia="Times New Roman" w:cs="Times New Roman"/>
          <w:szCs w:val="24"/>
        </w:rPr>
        <w:t xml:space="preserve"> - 3 надземных этажа, допускается </w:t>
      </w:r>
      <w:r>
        <w:rPr>
          <w:rFonts w:eastAsia="Times New Roman" w:cs="Times New Roman"/>
          <w:color w:val="000000"/>
          <w:szCs w:val="24"/>
        </w:rPr>
        <w:t>строительство мансардного и одного подземного этажей</w:t>
      </w:r>
      <w:r w:rsidR="002550AB">
        <w:rPr>
          <w:rFonts w:eastAsia="Times New Roman" w:cs="Times New Roman"/>
          <w:szCs w:val="24"/>
        </w:rPr>
        <w:t>- для размещения объектов бытового и коммунального обслуживания – 5 надземных этажей;</w:t>
      </w:r>
    </w:p>
    <w:p w:rsidR="002550AB" w:rsidRDefault="002550AB" w:rsidP="002550AB">
      <w:pPr>
        <w:ind w:firstLine="708"/>
        <w:contextualSpacing/>
        <w:rPr>
          <w:rFonts w:eastAsia="Times New Roman" w:cs="Times New Roman"/>
          <w:szCs w:val="24"/>
        </w:rPr>
      </w:pPr>
      <w:r>
        <w:rPr>
          <w:rFonts w:eastAsia="Times New Roman" w:cs="Times New Roman"/>
          <w:szCs w:val="24"/>
        </w:rPr>
        <w:t>- для размещения рынков, магазинов, объектов общественного питания, объектов придорожного сервиса – 2 надземных этажа;</w:t>
      </w:r>
    </w:p>
    <w:p w:rsidR="002550AB" w:rsidRDefault="002550AB" w:rsidP="002550AB">
      <w:pPr>
        <w:ind w:firstLine="708"/>
        <w:contextualSpacing/>
        <w:rPr>
          <w:rFonts w:eastAsia="Times New Roman" w:cs="Times New Roman"/>
          <w:szCs w:val="24"/>
        </w:rPr>
      </w:pPr>
      <w:r>
        <w:rPr>
          <w:rFonts w:eastAsia="Times New Roman" w:cs="Times New Roman"/>
          <w:szCs w:val="24"/>
        </w:rPr>
        <w:t xml:space="preserve">- </w:t>
      </w:r>
      <w:r w:rsidRPr="005A4261">
        <w:rPr>
          <w:rFonts w:eastAsia="Times New Roman" w:cs="Times New Roman"/>
          <w:szCs w:val="24"/>
        </w:rPr>
        <w:t xml:space="preserve">для </w:t>
      </w:r>
      <w:r>
        <w:rPr>
          <w:rFonts w:eastAsia="Times New Roman" w:cs="Times New Roman"/>
          <w:szCs w:val="24"/>
        </w:rPr>
        <w:t xml:space="preserve">размещения </w:t>
      </w:r>
      <w:r w:rsidRPr="005A4261">
        <w:rPr>
          <w:rFonts w:eastAsia="Times New Roman" w:cs="Times New Roman"/>
          <w:szCs w:val="24"/>
        </w:rPr>
        <w:t>иных объектов капитального строительства</w:t>
      </w:r>
      <w:r>
        <w:rPr>
          <w:rFonts w:eastAsia="Times New Roman" w:cs="Times New Roman"/>
          <w:szCs w:val="24"/>
        </w:rPr>
        <w:t xml:space="preserve"> – 9 надземных этажей, если иное не установлено техническими регламентами.</w:t>
      </w:r>
    </w:p>
    <w:p w:rsidR="002550AB" w:rsidRPr="004E645F" w:rsidRDefault="002550AB" w:rsidP="002550AB">
      <w:pPr>
        <w:ind w:firstLine="708"/>
        <w:contextualSpacing/>
        <w:rPr>
          <w:rFonts w:eastAsia="Times New Roman" w:cs="Times New Roman"/>
          <w:b/>
          <w:szCs w:val="24"/>
        </w:rPr>
      </w:pPr>
      <w:r w:rsidRPr="004E645F">
        <w:rPr>
          <w:rFonts w:eastAsia="Times New Roman" w:cs="Times New Roman"/>
          <w:b/>
          <w:szCs w:val="24"/>
        </w:rPr>
        <w:t>Максимальная высота:</w:t>
      </w:r>
    </w:p>
    <w:p w:rsidR="002550AB" w:rsidRDefault="002550AB" w:rsidP="002550AB">
      <w:pPr>
        <w:contextualSpacing/>
        <w:rPr>
          <w:rFonts w:eastAsia="Times New Roman" w:cs="Times New Roman"/>
          <w:szCs w:val="24"/>
        </w:rPr>
      </w:pPr>
      <w:r>
        <w:rPr>
          <w:rFonts w:eastAsia="Times New Roman" w:cs="Times New Roman"/>
          <w:szCs w:val="24"/>
        </w:rPr>
        <w:t xml:space="preserve">- объектов </w:t>
      </w:r>
      <w:r>
        <w:rPr>
          <w:rFonts w:cs="Times New Roman"/>
          <w:szCs w:val="24"/>
        </w:rPr>
        <w:t xml:space="preserve">коммунального обслуживания за исключением вышек связи и иных подобных объектов – 6 м. </w:t>
      </w:r>
    </w:p>
    <w:p w:rsidR="002550AB" w:rsidRDefault="002550AB" w:rsidP="002550AB">
      <w:pPr>
        <w:contextualSpacing/>
        <w:rPr>
          <w:rFonts w:eastAsia="Times New Roman" w:cs="Times New Roman"/>
          <w:szCs w:val="24"/>
        </w:rPr>
      </w:pPr>
      <w:r>
        <w:rPr>
          <w:rFonts w:eastAsia="Times New Roman" w:cs="Times New Roman"/>
          <w:szCs w:val="24"/>
        </w:rPr>
        <w:t>- объектов культового назначения – 25 м.</w:t>
      </w:r>
    </w:p>
    <w:p w:rsidR="002550AB" w:rsidRDefault="002550AB" w:rsidP="002550AB">
      <w:pPr>
        <w:contextualSpacing/>
        <w:rPr>
          <w:rFonts w:eastAsia="Times New Roman" w:cs="Times New Roman"/>
          <w:szCs w:val="24"/>
        </w:rPr>
      </w:pPr>
      <w:r w:rsidRPr="005A4261">
        <w:rPr>
          <w:rFonts w:eastAsia="Times New Roman" w:cs="Times New Roman"/>
          <w:b/>
          <w:color w:val="000000"/>
          <w:szCs w:val="24"/>
        </w:rPr>
        <w:t>Максимальный коэффициент застройки земельного участка</w:t>
      </w:r>
      <w:r>
        <w:rPr>
          <w:rFonts w:eastAsia="Times New Roman" w:cs="Times New Roman"/>
          <w:szCs w:val="24"/>
        </w:rPr>
        <w:t>:</w:t>
      </w:r>
    </w:p>
    <w:p w:rsidR="002550AB" w:rsidRDefault="002550AB" w:rsidP="002550AB">
      <w:pPr>
        <w:contextualSpacing/>
        <w:rPr>
          <w:rFonts w:cs="Times New Roman"/>
          <w:color w:val="000000"/>
          <w:szCs w:val="24"/>
          <w:shd w:val="clear" w:color="auto" w:fill="FFFFFF"/>
        </w:rPr>
      </w:pPr>
      <w:r>
        <w:rPr>
          <w:rFonts w:eastAsia="Times New Roman" w:cs="Times New Roman"/>
          <w:szCs w:val="24"/>
        </w:rPr>
        <w:t xml:space="preserve">- для размещения объектов </w:t>
      </w:r>
      <w:r>
        <w:rPr>
          <w:rFonts w:cs="Times New Roman"/>
          <w:color w:val="000000"/>
          <w:szCs w:val="24"/>
          <w:shd w:val="clear" w:color="auto" w:fill="FFFFFF"/>
        </w:rPr>
        <w:t>капитального строительства, за исключением линейных объектов и стоянок – 50%.</w:t>
      </w:r>
    </w:p>
    <w:p w:rsidR="002550AB" w:rsidRDefault="002550AB" w:rsidP="002550AB">
      <w:pPr>
        <w:contextualSpacing/>
        <w:rPr>
          <w:rFonts w:cs="Times New Roman"/>
          <w:color w:val="000000"/>
          <w:szCs w:val="24"/>
          <w:shd w:val="clear" w:color="auto" w:fill="FFFFFF"/>
        </w:rPr>
      </w:pPr>
      <w:r w:rsidRPr="00E733BA">
        <w:rPr>
          <w:rFonts w:cs="Times New Roman"/>
          <w:b/>
          <w:color w:val="000000"/>
          <w:szCs w:val="24"/>
          <w:shd w:val="clear" w:color="auto" w:fill="FFFFFF"/>
        </w:rPr>
        <w:t>Минимальные расстояния между зданиями, строениями и сооружениями</w:t>
      </w:r>
      <w:r>
        <w:rPr>
          <w:rFonts w:cs="Times New Roman"/>
          <w:color w:val="000000"/>
          <w:szCs w:val="24"/>
          <w:shd w:val="clear" w:color="auto" w:fill="FFFFFF"/>
        </w:rPr>
        <w:t xml:space="preserve"> устанавливаются в соответствии с нормативами по противопожарной безопасности и инсоляции.</w:t>
      </w:r>
    </w:p>
    <w:p w:rsidR="002550AB" w:rsidRPr="002550AB" w:rsidRDefault="002550AB" w:rsidP="002550AB">
      <w:pPr>
        <w:contextualSpacing/>
        <w:rPr>
          <w:rFonts w:cs="Times New Roman"/>
          <w:szCs w:val="24"/>
        </w:rPr>
      </w:pPr>
      <w:r w:rsidRPr="00E733BA">
        <w:rPr>
          <w:rFonts w:cs="Times New Roman"/>
          <w:b/>
          <w:color w:val="000000"/>
          <w:szCs w:val="24"/>
          <w:shd w:val="clear" w:color="auto" w:fill="FFFFFF"/>
        </w:rPr>
        <w:t>Максимальный класс опасности</w:t>
      </w:r>
      <w:r>
        <w:rPr>
          <w:rFonts w:cs="Times New Roman"/>
          <w:color w:val="000000"/>
          <w:szCs w:val="24"/>
          <w:shd w:val="clear" w:color="auto" w:fill="FFFFFF"/>
        </w:rPr>
        <w:t xml:space="preserve"> (по санитарной классификации) объектов капитального строительства, размещаемых на территории земельных участков зоны – </w:t>
      </w:r>
      <w:r>
        <w:rPr>
          <w:rFonts w:cs="Times New Roman"/>
          <w:color w:val="000000"/>
          <w:szCs w:val="24"/>
          <w:shd w:val="clear" w:color="auto" w:fill="FFFFFF"/>
          <w:lang w:val="en-US"/>
        </w:rPr>
        <w:t>V</w:t>
      </w:r>
      <w:r>
        <w:rPr>
          <w:rFonts w:cs="Times New Roman"/>
          <w:color w:val="000000"/>
          <w:szCs w:val="24"/>
          <w:shd w:val="clear" w:color="auto" w:fill="FFFFFF"/>
        </w:rPr>
        <w:t>.</w:t>
      </w:r>
    </w:p>
    <w:p w:rsidR="002550AB" w:rsidRDefault="002550AB" w:rsidP="002550AB">
      <w:pPr>
        <w:autoSpaceDE w:val="0"/>
        <w:autoSpaceDN w:val="0"/>
        <w:adjustRightInd w:val="0"/>
        <w:contextualSpacing/>
        <w:rPr>
          <w:rFonts w:cs="Times New Roman"/>
          <w:b/>
          <w:szCs w:val="24"/>
        </w:rPr>
      </w:pPr>
    </w:p>
    <w:p w:rsidR="00785DFE" w:rsidRPr="004313A6" w:rsidRDefault="00785DFE" w:rsidP="00A274E6">
      <w:pPr>
        <w:pStyle w:val="3"/>
      </w:pPr>
      <w:bookmarkStart w:id="148" w:name="_Toc440968682"/>
      <w:r w:rsidRPr="004313A6">
        <w:t xml:space="preserve">Статья </w:t>
      </w:r>
      <w:r w:rsidR="002550AB">
        <w:t>43</w:t>
      </w:r>
      <w:r w:rsidRPr="004313A6">
        <w:t>. Состав и назначение территорий общего пользования</w:t>
      </w:r>
      <w:bookmarkEnd w:id="148"/>
    </w:p>
    <w:p w:rsidR="00A274E6" w:rsidRDefault="00A274E6" w:rsidP="00785DFE">
      <w:pPr>
        <w:contextualSpacing/>
        <w:rPr>
          <w:rFonts w:cs="Times New Roman"/>
          <w:snapToGrid w:val="0"/>
          <w:szCs w:val="24"/>
        </w:rPr>
      </w:pPr>
    </w:p>
    <w:p w:rsidR="00785DFE" w:rsidRPr="004313A6" w:rsidRDefault="00785DFE" w:rsidP="00785DFE">
      <w:pPr>
        <w:contextualSpacing/>
        <w:rPr>
          <w:rFonts w:cs="Times New Roman"/>
          <w:snapToGrid w:val="0"/>
          <w:szCs w:val="24"/>
        </w:rPr>
      </w:pPr>
      <w:r w:rsidRPr="004313A6">
        <w:rPr>
          <w:rFonts w:cs="Times New Roman"/>
          <w:snapToGrid w:val="0"/>
          <w:szCs w:val="24"/>
        </w:rPr>
        <w:t>1. В состав территорий общего пользования входят территории, занятые бульварами, площадями, улицами, проездами и иные территории, которыми беспрепятственно пользуется неограниченный круг лиц.</w:t>
      </w:r>
    </w:p>
    <w:p w:rsidR="00785DFE" w:rsidRPr="004313A6" w:rsidRDefault="00811971" w:rsidP="00785DFE">
      <w:pPr>
        <w:contextualSpacing/>
        <w:rPr>
          <w:rFonts w:cs="Times New Roman"/>
          <w:snapToGrid w:val="0"/>
          <w:szCs w:val="24"/>
        </w:rPr>
      </w:pPr>
      <w:r>
        <w:rPr>
          <w:rFonts w:cs="Times New Roman"/>
          <w:snapToGrid w:val="0"/>
          <w:szCs w:val="24"/>
        </w:rPr>
        <w:t>2</w:t>
      </w:r>
      <w:r w:rsidR="00785DFE" w:rsidRPr="004313A6">
        <w:rPr>
          <w:rFonts w:cs="Times New Roman"/>
          <w:snapToGrid w:val="0"/>
          <w:szCs w:val="24"/>
        </w:rPr>
        <w:t xml:space="preserve">. Запрещается приватизация земельных участков в пределах береговой полосы, установленной в соответствии с Водным кодексом Российской Федерации, а также </w:t>
      </w:r>
      <w:r w:rsidR="00785DFE" w:rsidRPr="004313A6">
        <w:rPr>
          <w:rFonts w:cs="Times New Roman"/>
          <w:snapToGrid w:val="0"/>
          <w:szCs w:val="24"/>
        </w:rPr>
        <w:lastRenderedPageBreak/>
        <w:t>земельных участков, на которых находятся пруды, обводненные карьеры, в границах территорий общего пользования.</w:t>
      </w:r>
    </w:p>
    <w:p w:rsidR="00785DFE" w:rsidRPr="004313A6" w:rsidRDefault="00811971" w:rsidP="00785DFE">
      <w:pPr>
        <w:contextualSpacing/>
        <w:rPr>
          <w:rFonts w:cs="Times New Roman"/>
          <w:szCs w:val="24"/>
        </w:rPr>
      </w:pPr>
      <w:r>
        <w:rPr>
          <w:rFonts w:cs="Times New Roman"/>
          <w:snapToGrid w:val="0"/>
          <w:szCs w:val="24"/>
        </w:rPr>
        <w:t>3</w:t>
      </w:r>
      <w:r w:rsidR="00785DFE" w:rsidRPr="004313A6">
        <w:rPr>
          <w:rFonts w:cs="Times New Roman"/>
          <w:snapToGrid w:val="0"/>
          <w:szCs w:val="24"/>
        </w:rPr>
        <w:t>. Планируемые (изменяемые, вновь образуемые) границы территорий общего пользования обозначаются красными линиями.</w:t>
      </w:r>
    </w:p>
    <w:p w:rsidR="00FC0313" w:rsidRDefault="00FC0313" w:rsidP="00785DFE">
      <w:pPr>
        <w:contextualSpacing/>
      </w:pPr>
    </w:p>
    <w:p w:rsidR="00A209D1" w:rsidRPr="004642CC" w:rsidRDefault="00A209D1" w:rsidP="00A274E6">
      <w:pPr>
        <w:pStyle w:val="3"/>
        <w:rPr>
          <w:shd w:val="clear" w:color="auto" w:fill="FFFFFF"/>
        </w:rPr>
      </w:pPr>
      <w:bookmarkStart w:id="149" w:name="_Toc440968683"/>
      <w:r w:rsidRPr="004642CC">
        <w:rPr>
          <w:shd w:val="clear" w:color="auto" w:fill="FFFFFF"/>
        </w:rPr>
        <w:t xml:space="preserve">Статья </w:t>
      </w:r>
      <w:r w:rsidR="00811971">
        <w:rPr>
          <w:shd w:val="clear" w:color="auto" w:fill="FFFFFF"/>
        </w:rPr>
        <w:t>44</w:t>
      </w:r>
      <w:r w:rsidR="00A274E6">
        <w:rPr>
          <w:shd w:val="clear" w:color="auto" w:fill="FFFFFF"/>
        </w:rPr>
        <w:t>.</w:t>
      </w:r>
      <w:r w:rsidRPr="004642CC">
        <w:rPr>
          <w:shd w:val="clear" w:color="auto" w:fill="FFFFFF"/>
        </w:rPr>
        <w:t xml:space="preserve">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149"/>
    </w:p>
    <w:p w:rsidR="00A209D1" w:rsidRDefault="00A209D1" w:rsidP="00A209D1"/>
    <w:p w:rsidR="00A209D1" w:rsidRDefault="00A209D1" w:rsidP="00A209D1">
      <w:r>
        <w:t>1</w:t>
      </w:r>
      <w:r w:rsidRPr="00CF0662">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Московской области или уполномоченными органами местного самоуправления городского </w:t>
      </w:r>
      <w:r>
        <w:t>поселения Воскресенск Воскресенского муниципального района М</w:t>
      </w:r>
      <w:r w:rsidRPr="00CF0662">
        <w:t>осковской области в соответствии с федеральными законами</w:t>
      </w:r>
      <w:r>
        <w:t>.</w:t>
      </w:r>
    </w:p>
    <w:p w:rsidR="00A209D1" w:rsidRPr="00CF0662" w:rsidRDefault="00A209D1" w:rsidP="00A209D1">
      <w:r>
        <w:t>2</w:t>
      </w:r>
      <w:r w:rsidRPr="00CF0662">
        <w:t xml:space="preserve">.Действие градостроительных регламентов не распространяется на следующие земельные участки, расположенные на территории городского </w:t>
      </w:r>
      <w:r>
        <w:t xml:space="preserve">поселения Воскресенск Воскресенского муниципального района </w:t>
      </w:r>
      <w:r w:rsidRPr="00CF0662">
        <w:t>Московской области:</w:t>
      </w:r>
    </w:p>
    <w:p w:rsidR="00A209D1" w:rsidRPr="00CF0662" w:rsidRDefault="00A209D1" w:rsidP="00A209D1">
      <w:r w:rsidRPr="00CF066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09D1" w:rsidRPr="00CF0662" w:rsidRDefault="00A209D1" w:rsidP="00A209D1">
      <w:r w:rsidRPr="00CF0662">
        <w:t>-в границах территорий общего пользования;</w:t>
      </w:r>
    </w:p>
    <w:p w:rsidR="00A209D1" w:rsidRPr="00CF0662" w:rsidRDefault="00A209D1" w:rsidP="00A209D1">
      <w:r w:rsidRPr="00CF0662">
        <w:t>-предназначенные для размещения линейных объектов и (или) занятые линейными объектами.</w:t>
      </w:r>
    </w:p>
    <w:p w:rsidR="00A209D1" w:rsidRPr="00CF0662" w:rsidRDefault="00A209D1" w:rsidP="00A209D1">
      <w:r>
        <w:t>3</w:t>
      </w:r>
      <w:r w:rsidRPr="00CF0662">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209D1" w:rsidRPr="00CF0662" w:rsidRDefault="00A209D1" w:rsidP="00A209D1">
      <w:r>
        <w:t>4</w:t>
      </w:r>
      <w:r w:rsidRPr="00CF0662">
        <w:t>. Градостроительные регламенты не устанавливаются для земель лесного фонда</w:t>
      </w:r>
      <w:r>
        <w:t xml:space="preserve"> (ЗЛФ)</w:t>
      </w:r>
      <w:r w:rsidRPr="00CF0662">
        <w:t>, земель, покрытых поверхностными водами</w:t>
      </w:r>
      <w:r>
        <w:t xml:space="preserve"> (ВО)</w:t>
      </w:r>
      <w:r w:rsidRPr="00CF0662">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09D1" w:rsidRPr="00CF0662" w:rsidRDefault="00A209D1" w:rsidP="00A209D1"/>
    <w:p w:rsidR="00A209D1" w:rsidRDefault="00A209D1" w:rsidP="00A209D1">
      <w:pPr>
        <w:spacing w:after="200" w:line="276" w:lineRule="auto"/>
        <w:ind w:firstLine="0"/>
        <w:jc w:val="left"/>
        <w:rPr>
          <w:rFonts w:cs="Times New Roman"/>
          <w:snapToGrid w:val="0"/>
          <w:szCs w:val="24"/>
        </w:rPr>
      </w:pPr>
    </w:p>
    <w:p w:rsidR="00A209D1" w:rsidRPr="00973BCE" w:rsidRDefault="00A209D1" w:rsidP="00785DFE">
      <w:pPr>
        <w:contextualSpacing/>
      </w:pPr>
    </w:p>
    <w:sectPr w:rsidR="00A209D1" w:rsidRPr="00973BCE" w:rsidSect="00BF0E01">
      <w:footerReference w:type="even" r:id="rId27"/>
      <w:footerReference w:type="default" r:id="rId28"/>
      <w:footerReference w:type="first" r:id="rId29"/>
      <w:pgSz w:w="11906" w:h="16838"/>
      <w:pgMar w:top="567" w:right="1134" w:bottom="1134" w:left="1134"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BD1" w:rsidRDefault="003B5BD1" w:rsidP="00FC0313">
      <w:r>
        <w:separator/>
      </w:r>
    </w:p>
  </w:endnote>
  <w:endnote w:type="continuationSeparator" w:id="1">
    <w:p w:rsidR="003B5BD1" w:rsidRDefault="003B5BD1" w:rsidP="00FC031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NewRoman,Bold">
    <w:panose1 w:val="00000000000000000000"/>
    <w:charset w:val="00"/>
    <w:family w:val="roman"/>
    <w:notTrueType/>
    <w:pitch w:val="default"/>
    <w:sig w:usb0="00000000" w:usb1="00000000" w:usb2="00000000" w:usb3="00000000" w:csb0="00000000" w:csb1="00000000"/>
  </w:font>
  <w:font w:name="TimesNew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283065"/>
      <w:docPartObj>
        <w:docPartGallery w:val="Page Numbers (Bottom of Page)"/>
        <w:docPartUnique/>
      </w:docPartObj>
    </w:sdtPr>
    <w:sdtEndPr>
      <w:rPr>
        <w:sz w:val="20"/>
        <w:szCs w:val="20"/>
      </w:rPr>
    </w:sdtEndPr>
    <w:sdtContent>
      <w:p w:rsidR="003D0469" w:rsidRPr="00117CF9" w:rsidRDefault="003D0469" w:rsidP="00117CF9">
        <w:pPr>
          <w:pStyle w:val="ae"/>
          <w:ind w:firstLine="0"/>
          <w:rPr>
            <w:sz w:val="20"/>
            <w:szCs w:val="20"/>
          </w:rPr>
        </w:pPr>
        <w:r w:rsidRPr="00117CF9">
          <w:rPr>
            <w:sz w:val="20"/>
            <w:szCs w:val="20"/>
          </w:rPr>
          <w:fldChar w:fldCharType="begin"/>
        </w:r>
        <w:r w:rsidRPr="00117CF9">
          <w:rPr>
            <w:sz w:val="20"/>
            <w:szCs w:val="20"/>
          </w:rPr>
          <w:instrText>PAGE   \* MERGEFORMAT</w:instrText>
        </w:r>
        <w:r w:rsidRPr="00117CF9">
          <w:rPr>
            <w:sz w:val="20"/>
            <w:szCs w:val="20"/>
          </w:rPr>
          <w:fldChar w:fldCharType="separate"/>
        </w:r>
        <w:r>
          <w:rPr>
            <w:noProof/>
            <w:sz w:val="20"/>
            <w:szCs w:val="20"/>
          </w:rPr>
          <w:t>4</w:t>
        </w:r>
        <w:r w:rsidRPr="00117CF9">
          <w:rPr>
            <w:sz w:val="20"/>
            <w:szCs w:val="20"/>
          </w:rPr>
          <w:fldChar w:fldCharType="end"/>
        </w:r>
      </w:p>
    </w:sdtContent>
  </w:sdt>
  <w:p w:rsidR="003D0469" w:rsidRDefault="003D0469">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9264"/>
      <w:docPartObj>
        <w:docPartGallery w:val="Page Numbers (Bottom of Page)"/>
        <w:docPartUnique/>
      </w:docPartObj>
    </w:sdtPr>
    <w:sdtEndPr>
      <w:rPr>
        <w:rFonts w:cs="Times New Roman"/>
        <w:sz w:val="20"/>
        <w:szCs w:val="20"/>
      </w:rPr>
    </w:sdtEndPr>
    <w:sdtContent>
      <w:p w:rsidR="003D0469" w:rsidRPr="00117CF9" w:rsidRDefault="003D0469">
        <w:pPr>
          <w:pStyle w:val="ae"/>
          <w:jc w:val="right"/>
          <w:rPr>
            <w:rFonts w:cs="Times New Roman"/>
            <w:sz w:val="20"/>
            <w:szCs w:val="20"/>
          </w:rPr>
        </w:pPr>
        <w:r w:rsidRPr="00117CF9">
          <w:rPr>
            <w:rFonts w:cs="Times New Roman"/>
            <w:sz w:val="20"/>
            <w:szCs w:val="20"/>
          </w:rPr>
          <w:fldChar w:fldCharType="begin"/>
        </w:r>
        <w:r w:rsidRPr="00117CF9">
          <w:rPr>
            <w:rFonts w:cs="Times New Roman"/>
            <w:sz w:val="20"/>
            <w:szCs w:val="20"/>
          </w:rPr>
          <w:instrText xml:space="preserve"> PAGE   \* MERGEFORMAT </w:instrText>
        </w:r>
        <w:r w:rsidRPr="00117CF9">
          <w:rPr>
            <w:rFonts w:cs="Times New Roman"/>
            <w:sz w:val="20"/>
            <w:szCs w:val="20"/>
          </w:rPr>
          <w:fldChar w:fldCharType="separate"/>
        </w:r>
        <w:r>
          <w:rPr>
            <w:rFonts w:cs="Times New Roman"/>
            <w:noProof/>
            <w:sz w:val="20"/>
            <w:szCs w:val="20"/>
          </w:rPr>
          <w:t>3</w:t>
        </w:r>
        <w:r w:rsidRPr="00117CF9">
          <w:rPr>
            <w:rFonts w:cs="Times New Roman"/>
            <w:sz w:val="20"/>
            <w:szCs w:val="20"/>
          </w:rPr>
          <w:fldChar w:fldCharType="end"/>
        </w:r>
      </w:p>
    </w:sdtContent>
  </w:sdt>
  <w:p w:rsidR="003D0469" w:rsidRDefault="003D046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469" w:rsidRPr="00774623" w:rsidRDefault="003D0469">
    <w:pPr>
      <w:pStyle w:val="ae"/>
      <w:rPr>
        <w:sz w:val="20"/>
        <w:szCs w:val="20"/>
      </w:rPr>
    </w:pPr>
    <w:r w:rsidRPr="00774623">
      <w:rPr>
        <w:sz w:val="20"/>
        <w:szCs w:val="20"/>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BD1" w:rsidRDefault="003B5BD1" w:rsidP="00FC0313">
      <w:r>
        <w:separator/>
      </w:r>
    </w:p>
  </w:footnote>
  <w:footnote w:type="continuationSeparator" w:id="1">
    <w:p w:rsidR="003B5BD1" w:rsidRDefault="003B5BD1" w:rsidP="00FC0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068"/>
        </w:tabs>
        <w:ind w:left="1068" w:hanging="360"/>
      </w:pPr>
      <w:rPr>
        <w:rFonts w:ascii="StarSymbol" w:hAnsi="StarSymbol"/>
      </w:rPr>
    </w:lvl>
  </w:abstractNum>
  <w:abstractNum w:abstractNumId="1">
    <w:nsid w:val="0000000B"/>
    <w:multiLevelType w:val="singleLevel"/>
    <w:tmpl w:val="0000000B"/>
    <w:lvl w:ilvl="0">
      <w:start w:val="1"/>
      <w:numFmt w:val="bullet"/>
      <w:lvlText w:val="-"/>
      <w:lvlJc w:val="left"/>
      <w:pPr>
        <w:tabs>
          <w:tab w:val="num" w:pos="900"/>
        </w:tabs>
        <w:ind w:left="900" w:hanging="360"/>
      </w:pPr>
      <w:rPr>
        <w:rFonts w:ascii="StarSymbol" w:hAnsi="StarSymbol"/>
      </w:rPr>
    </w:lvl>
  </w:abstractNum>
  <w:abstractNum w:abstractNumId="2">
    <w:nsid w:val="0000000C"/>
    <w:multiLevelType w:val="singleLevel"/>
    <w:tmpl w:val="0000000C"/>
    <w:name w:val="WW8Num12"/>
    <w:lvl w:ilvl="0">
      <w:start w:val="1"/>
      <w:numFmt w:val="bullet"/>
      <w:lvlText w:val="-"/>
      <w:lvlJc w:val="left"/>
      <w:pPr>
        <w:tabs>
          <w:tab w:val="num" w:pos="900"/>
        </w:tabs>
        <w:ind w:left="900" w:hanging="360"/>
      </w:pPr>
      <w:rPr>
        <w:rFonts w:ascii="StarSymbol" w:hAnsi="StarSymbol"/>
      </w:rPr>
    </w:lvl>
  </w:abstractNum>
  <w:abstractNum w:abstractNumId="3">
    <w:nsid w:val="0000002C"/>
    <w:multiLevelType w:val="singleLevel"/>
    <w:tmpl w:val="0000002C"/>
    <w:name w:val="WW8Num44"/>
    <w:lvl w:ilvl="0">
      <w:start w:val="1"/>
      <w:numFmt w:val="bullet"/>
      <w:lvlText w:val="-"/>
      <w:lvlJc w:val="left"/>
      <w:pPr>
        <w:tabs>
          <w:tab w:val="num" w:pos="360"/>
        </w:tabs>
        <w:ind w:left="360" w:hanging="360"/>
      </w:pPr>
      <w:rPr>
        <w:rFonts w:ascii="StarSymbol" w:hAnsi="StarSymbol"/>
      </w:rPr>
    </w:lvl>
  </w:abstractNum>
  <w:abstractNum w:abstractNumId="4">
    <w:nsid w:val="00000038"/>
    <w:multiLevelType w:val="singleLevel"/>
    <w:tmpl w:val="00000038"/>
    <w:name w:val="WW8Num56"/>
    <w:lvl w:ilvl="0">
      <w:start w:val="1"/>
      <w:numFmt w:val="bullet"/>
      <w:lvlText w:val="-"/>
      <w:lvlJc w:val="left"/>
      <w:pPr>
        <w:tabs>
          <w:tab w:val="num" w:pos="928"/>
        </w:tabs>
        <w:ind w:left="928" w:hanging="360"/>
      </w:pPr>
      <w:rPr>
        <w:rFonts w:ascii="StarSymbol" w:hAnsi="StarSymbol"/>
      </w:rPr>
    </w:lvl>
  </w:abstractNum>
  <w:abstractNum w:abstractNumId="5">
    <w:nsid w:val="00000060"/>
    <w:multiLevelType w:val="singleLevel"/>
    <w:tmpl w:val="00000060"/>
    <w:name w:val="WW8Num96"/>
    <w:lvl w:ilvl="0">
      <w:start w:val="1"/>
      <w:numFmt w:val="bullet"/>
      <w:lvlText w:val="-"/>
      <w:lvlJc w:val="left"/>
      <w:pPr>
        <w:tabs>
          <w:tab w:val="num" w:pos="928"/>
        </w:tabs>
        <w:ind w:left="928" w:hanging="360"/>
      </w:pPr>
      <w:rPr>
        <w:rFonts w:ascii="StarSymbol" w:hAnsi="StarSymbol"/>
      </w:rPr>
    </w:lvl>
  </w:abstractNum>
  <w:abstractNum w:abstractNumId="6">
    <w:nsid w:val="00000070"/>
    <w:multiLevelType w:val="singleLevel"/>
    <w:tmpl w:val="00000070"/>
    <w:name w:val="WW8Num112"/>
    <w:lvl w:ilvl="0">
      <w:start w:val="1"/>
      <w:numFmt w:val="bullet"/>
      <w:lvlText w:val="-"/>
      <w:lvlJc w:val="left"/>
      <w:pPr>
        <w:tabs>
          <w:tab w:val="num" w:pos="900"/>
        </w:tabs>
        <w:ind w:left="900" w:hanging="360"/>
      </w:pPr>
      <w:rPr>
        <w:rFonts w:ascii="StarSymbol" w:hAnsi="StarSymbol"/>
      </w:rPr>
    </w:lvl>
  </w:abstractNum>
  <w:abstractNum w:abstractNumId="7">
    <w:nsid w:val="02FA54DD"/>
    <w:multiLevelType w:val="hybridMultilevel"/>
    <w:tmpl w:val="13668C2C"/>
    <w:lvl w:ilvl="0" w:tplc="6D62B4D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56C1F04"/>
    <w:multiLevelType w:val="hybridMultilevel"/>
    <w:tmpl w:val="C220C5FE"/>
    <w:lvl w:ilvl="0" w:tplc="33883004">
      <w:start w:val="1"/>
      <w:numFmt w:val="decimal"/>
      <w:pStyle w:val="4-123"/>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CB1628"/>
    <w:multiLevelType w:val="hybridMultilevel"/>
    <w:tmpl w:val="6B004EA8"/>
    <w:lvl w:ilvl="0" w:tplc="55EE1192">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09CF70DF"/>
    <w:multiLevelType w:val="hybridMultilevel"/>
    <w:tmpl w:val="B7B2A1F0"/>
    <w:lvl w:ilvl="0" w:tplc="AB06740E">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1">
    <w:nsid w:val="0EA638CC"/>
    <w:multiLevelType w:val="hybridMultilevel"/>
    <w:tmpl w:val="52A032BC"/>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1EC3E1A"/>
    <w:multiLevelType w:val="hybridMultilevel"/>
    <w:tmpl w:val="67C456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21C7263"/>
    <w:multiLevelType w:val="hybridMultilevel"/>
    <w:tmpl w:val="AAC8353E"/>
    <w:lvl w:ilvl="0" w:tplc="9A2CF5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00043"/>
    <w:multiLevelType w:val="hybridMultilevel"/>
    <w:tmpl w:val="8CD8DCE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75F4884"/>
    <w:multiLevelType w:val="hybridMultilevel"/>
    <w:tmpl w:val="2C7028E4"/>
    <w:lvl w:ilvl="0" w:tplc="55EE1192">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7C05140"/>
    <w:multiLevelType w:val="hybridMultilevel"/>
    <w:tmpl w:val="93B61D5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8676929"/>
    <w:multiLevelType w:val="hybridMultilevel"/>
    <w:tmpl w:val="F42CDB7E"/>
    <w:lvl w:ilvl="0" w:tplc="868897D2">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8">
    <w:nsid w:val="1A53221C"/>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1D76D6F"/>
    <w:multiLevelType w:val="hybridMultilevel"/>
    <w:tmpl w:val="CE844076"/>
    <w:lvl w:ilvl="0" w:tplc="5DDE7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4CC4D59"/>
    <w:multiLevelType w:val="hybridMultilevel"/>
    <w:tmpl w:val="3ABA6804"/>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78712E8"/>
    <w:multiLevelType w:val="hybridMultilevel"/>
    <w:tmpl w:val="8646A736"/>
    <w:lvl w:ilvl="0" w:tplc="3FBA2B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421C77"/>
    <w:multiLevelType w:val="hybridMultilevel"/>
    <w:tmpl w:val="FA88B8B4"/>
    <w:lvl w:ilvl="0" w:tplc="E2B62216">
      <w:start w:val="1"/>
      <w:numFmt w:val="decimal"/>
      <w:pStyle w:val="3-"/>
      <w:lvlText w:val="Статья %1."/>
      <w:lvlJc w:val="left"/>
      <w:pPr>
        <w:ind w:left="1211" w:hanging="360"/>
      </w:pPr>
    </w:lvl>
    <w:lvl w:ilvl="1" w:tplc="42EE0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2B771CE0"/>
    <w:multiLevelType w:val="hybridMultilevel"/>
    <w:tmpl w:val="219804CA"/>
    <w:lvl w:ilvl="0" w:tplc="282C97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2E78617B"/>
    <w:multiLevelType w:val="hybridMultilevel"/>
    <w:tmpl w:val="0B647E1C"/>
    <w:lvl w:ilvl="0" w:tplc="8A426DE8">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FE8130F"/>
    <w:multiLevelType w:val="hybridMultilevel"/>
    <w:tmpl w:val="9414602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5134654"/>
    <w:multiLevelType w:val="hybridMultilevel"/>
    <w:tmpl w:val="8168D0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6C15ACC"/>
    <w:multiLevelType w:val="hybridMultilevel"/>
    <w:tmpl w:val="17EC0498"/>
    <w:lvl w:ilvl="0" w:tplc="FB98B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A345FDC"/>
    <w:multiLevelType w:val="hybridMultilevel"/>
    <w:tmpl w:val="83E673D4"/>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AF30ED9"/>
    <w:multiLevelType w:val="hybridMultilevel"/>
    <w:tmpl w:val="616A7B80"/>
    <w:lvl w:ilvl="0" w:tplc="4904974A">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D783D39"/>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F1408C7"/>
    <w:multiLevelType w:val="hybridMultilevel"/>
    <w:tmpl w:val="3FF4F254"/>
    <w:lvl w:ilvl="0" w:tplc="3A3463F2">
      <w:start w:val="2"/>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30401D0"/>
    <w:multiLevelType w:val="hybridMultilevel"/>
    <w:tmpl w:val="8C4010D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53233562"/>
    <w:multiLevelType w:val="hybridMultilevel"/>
    <w:tmpl w:val="74DC7EF0"/>
    <w:lvl w:ilvl="0" w:tplc="142636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62A4247"/>
    <w:multiLevelType w:val="hybridMultilevel"/>
    <w:tmpl w:val="F092BC6E"/>
    <w:lvl w:ilvl="0" w:tplc="892025A8">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5">
    <w:nsid w:val="569C6651"/>
    <w:multiLevelType w:val="hybridMultilevel"/>
    <w:tmpl w:val="F190B8B6"/>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58F03644"/>
    <w:multiLevelType w:val="hybridMultilevel"/>
    <w:tmpl w:val="C5C25020"/>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C207BC5"/>
    <w:multiLevelType w:val="hybridMultilevel"/>
    <w:tmpl w:val="3184EF9A"/>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6DB2112D"/>
    <w:multiLevelType w:val="hybridMultilevel"/>
    <w:tmpl w:val="4B42B02E"/>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03C7120"/>
    <w:multiLevelType w:val="hybridMultilevel"/>
    <w:tmpl w:val="610CA05A"/>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844300"/>
    <w:multiLevelType w:val="hybridMultilevel"/>
    <w:tmpl w:val="205A9250"/>
    <w:lvl w:ilvl="0" w:tplc="798EA288">
      <w:start w:val="1"/>
      <w:numFmt w:val="bullet"/>
      <w:lvlText w:val="–"/>
      <w:lvlJc w:val="left"/>
      <w:pPr>
        <w:tabs>
          <w:tab w:val="num" w:pos="3164"/>
        </w:tabs>
        <w:ind w:left="3164" w:hanging="360"/>
      </w:pPr>
      <w:rPr>
        <w:rFonts w:ascii="Times New Roman" w:hAnsi="Times New Roman" w:cs="Times New Roman"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nsid w:val="718C4B0C"/>
    <w:multiLevelType w:val="hybridMultilevel"/>
    <w:tmpl w:val="A50C52B2"/>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73C354A1"/>
    <w:multiLevelType w:val="hybridMultilevel"/>
    <w:tmpl w:val="F7BEE6EE"/>
    <w:lvl w:ilvl="0" w:tplc="9F8E900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2B4BC8"/>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FF05BBC"/>
    <w:multiLevelType w:val="hybridMultilevel"/>
    <w:tmpl w:val="1F7898BC"/>
    <w:lvl w:ilvl="0" w:tplc="6060DC82">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24"/>
  </w:num>
  <w:num w:numId="2">
    <w:abstractNumId w:val="8"/>
  </w:num>
  <w:num w:numId="3">
    <w:abstractNumId w:val="8"/>
    <w:lvlOverride w:ilvl="0">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42"/>
  </w:num>
  <w:num w:numId="13">
    <w:abstractNumId w:val="26"/>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
  </w:num>
  <w:num w:numId="17">
    <w:abstractNumId w:val="6"/>
  </w:num>
  <w:num w:numId="18">
    <w:abstractNumId w:val="2"/>
  </w:num>
  <w:num w:numId="19">
    <w:abstractNumId w:val="20"/>
  </w:num>
  <w:num w:numId="20">
    <w:abstractNumId w:val="39"/>
  </w:num>
  <w:num w:numId="21">
    <w:abstractNumId w:val="0"/>
  </w:num>
  <w:num w:numId="22">
    <w:abstractNumId w:val="9"/>
  </w:num>
  <w:num w:numId="23">
    <w:abstractNumId w:val="15"/>
  </w:num>
  <w:num w:numId="24">
    <w:abstractNumId w:val="40"/>
  </w:num>
  <w:num w:numId="25">
    <w:abstractNumId w:val="19"/>
  </w:num>
  <w:num w:numId="26">
    <w:abstractNumId w:val="23"/>
  </w:num>
  <w:num w:numId="27">
    <w:abstractNumId w:val="5"/>
  </w:num>
  <w:num w:numId="28">
    <w:abstractNumId w:val="3"/>
  </w:num>
  <w:num w:numId="29">
    <w:abstractNumId w:val="4"/>
  </w:num>
  <w:num w:numId="30">
    <w:abstractNumId w:val="36"/>
  </w:num>
  <w:num w:numId="31">
    <w:abstractNumId w:val="43"/>
  </w:num>
  <w:num w:numId="32">
    <w:abstractNumId w:val="18"/>
  </w:num>
  <w:num w:numId="33">
    <w:abstractNumId w:val="30"/>
  </w:num>
  <w:num w:numId="34">
    <w:abstractNumId w:val="32"/>
  </w:num>
  <w:num w:numId="35">
    <w:abstractNumId w:val="11"/>
  </w:num>
  <w:num w:numId="36">
    <w:abstractNumId w:val="38"/>
  </w:num>
  <w:num w:numId="37">
    <w:abstractNumId w:val="41"/>
  </w:num>
  <w:num w:numId="38">
    <w:abstractNumId w:val="37"/>
  </w:num>
  <w:num w:numId="39">
    <w:abstractNumId w:val="13"/>
  </w:num>
  <w:num w:numId="40">
    <w:abstractNumId w:val="12"/>
  </w:num>
  <w:num w:numId="41">
    <w:abstractNumId w:val="28"/>
  </w:num>
  <w:num w:numId="42">
    <w:abstractNumId w:val="33"/>
  </w:num>
  <w:num w:numId="43">
    <w:abstractNumId w:val="25"/>
  </w:num>
  <w:num w:numId="44">
    <w:abstractNumId w:val="14"/>
  </w:num>
  <w:num w:numId="45">
    <w:abstractNumId w:val="16"/>
  </w:num>
  <w:num w:numId="46">
    <w:abstractNumId w:val="27"/>
  </w:num>
  <w:num w:numId="47">
    <w:abstractNumId w:val="7"/>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650CD4"/>
    <w:rsid w:val="00002C62"/>
    <w:rsid w:val="000522EE"/>
    <w:rsid w:val="00057582"/>
    <w:rsid w:val="000603C8"/>
    <w:rsid w:val="00076A12"/>
    <w:rsid w:val="000979A3"/>
    <w:rsid w:val="000C37E0"/>
    <w:rsid w:val="000D5A4B"/>
    <w:rsid w:val="000F0275"/>
    <w:rsid w:val="000F24C7"/>
    <w:rsid w:val="001032AF"/>
    <w:rsid w:val="00117112"/>
    <w:rsid w:val="00117CF9"/>
    <w:rsid w:val="001243BB"/>
    <w:rsid w:val="00141C9F"/>
    <w:rsid w:val="001441C0"/>
    <w:rsid w:val="00150274"/>
    <w:rsid w:val="001550B8"/>
    <w:rsid w:val="00166B86"/>
    <w:rsid w:val="00170D99"/>
    <w:rsid w:val="001770CB"/>
    <w:rsid w:val="00186828"/>
    <w:rsid w:val="00190167"/>
    <w:rsid w:val="0019729A"/>
    <w:rsid w:val="001B5502"/>
    <w:rsid w:val="001C1FF9"/>
    <w:rsid w:val="001C5C74"/>
    <w:rsid w:val="001E1850"/>
    <w:rsid w:val="001F3DA8"/>
    <w:rsid w:val="0021534A"/>
    <w:rsid w:val="00236B9A"/>
    <w:rsid w:val="0024676D"/>
    <w:rsid w:val="0025107D"/>
    <w:rsid w:val="002513B1"/>
    <w:rsid w:val="00253095"/>
    <w:rsid w:val="002550AB"/>
    <w:rsid w:val="00255C75"/>
    <w:rsid w:val="002678E7"/>
    <w:rsid w:val="002712D6"/>
    <w:rsid w:val="002723D5"/>
    <w:rsid w:val="00274CE9"/>
    <w:rsid w:val="002761AB"/>
    <w:rsid w:val="002A006A"/>
    <w:rsid w:val="002A5B9F"/>
    <w:rsid w:val="002C5045"/>
    <w:rsid w:val="002D4E29"/>
    <w:rsid w:val="002E5622"/>
    <w:rsid w:val="002E7A8F"/>
    <w:rsid w:val="002F3C00"/>
    <w:rsid w:val="00300225"/>
    <w:rsid w:val="0030656B"/>
    <w:rsid w:val="003123C9"/>
    <w:rsid w:val="0033764D"/>
    <w:rsid w:val="003438FE"/>
    <w:rsid w:val="003636C4"/>
    <w:rsid w:val="00371827"/>
    <w:rsid w:val="00376A55"/>
    <w:rsid w:val="003A4FD1"/>
    <w:rsid w:val="003A64B0"/>
    <w:rsid w:val="003B5BD1"/>
    <w:rsid w:val="003B7403"/>
    <w:rsid w:val="003D0469"/>
    <w:rsid w:val="003E4A43"/>
    <w:rsid w:val="004150EA"/>
    <w:rsid w:val="004379C7"/>
    <w:rsid w:val="00452C68"/>
    <w:rsid w:val="00467434"/>
    <w:rsid w:val="00474203"/>
    <w:rsid w:val="0047694F"/>
    <w:rsid w:val="00494380"/>
    <w:rsid w:val="004A4201"/>
    <w:rsid w:val="004A5DB4"/>
    <w:rsid w:val="004C09A4"/>
    <w:rsid w:val="004C1C83"/>
    <w:rsid w:val="004D5C13"/>
    <w:rsid w:val="004E119A"/>
    <w:rsid w:val="004F0D1C"/>
    <w:rsid w:val="005005BF"/>
    <w:rsid w:val="00514178"/>
    <w:rsid w:val="005214A2"/>
    <w:rsid w:val="00524F0F"/>
    <w:rsid w:val="00564927"/>
    <w:rsid w:val="00572708"/>
    <w:rsid w:val="00574570"/>
    <w:rsid w:val="0059420A"/>
    <w:rsid w:val="005B3953"/>
    <w:rsid w:val="005E5BF8"/>
    <w:rsid w:val="005E72DB"/>
    <w:rsid w:val="005F4352"/>
    <w:rsid w:val="00612DB5"/>
    <w:rsid w:val="0061536D"/>
    <w:rsid w:val="00617C81"/>
    <w:rsid w:val="0062295E"/>
    <w:rsid w:val="0064685E"/>
    <w:rsid w:val="00650CD4"/>
    <w:rsid w:val="006549D9"/>
    <w:rsid w:val="006728A6"/>
    <w:rsid w:val="00682DE2"/>
    <w:rsid w:val="006A3BC1"/>
    <w:rsid w:val="006B3FEB"/>
    <w:rsid w:val="006D4024"/>
    <w:rsid w:val="006D63B9"/>
    <w:rsid w:val="006E336C"/>
    <w:rsid w:val="00700B1A"/>
    <w:rsid w:val="0072206C"/>
    <w:rsid w:val="007247C2"/>
    <w:rsid w:val="00727BE3"/>
    <w:rsid w:val="00731E79"/>
    <w:rsid w:val="00737611"/>
    <w:rsid w:val="00744020"/>
    <w:rsid w:val="00744474"/>
    <w:rsid w:val="00774623"/>
    <w:rsid w:val="0077783C"/>
    <w:rsid w:val="00783E63"/>
    <w:rsid w:val="00785DFE"/>
    <w:rsid w:val="00787F39"/>
    <w:rsid w:val="00795E10"/>
    <w:rsid w:val="007A1243"/>
    <w:rsid w:val="007A3E85"/>
    <w:rsid w:val="007B44CE"/>
    <w:rsid w:val="007C543C"/>
    <w:rsid w:val="007D2BF4"/>
    <w:rsid w:val="00811971"/>
    <w:rsid w:val="00831596"/>
    <w:rsid w:val="008332DE"/>
    <w:rsid w:val="0083554A"/>
    <w:rsid w:val="00841316"/>
    <w:rsid w:val="0084254F"/>
    <w:rsid w:val="00850B50"/>
    <w:rsid w:val="00880AC7"/>
    <w:rsid w:val="008A13B7"/>
    <w:rsid w:val="008B16CF"/>
    <w:rsid w:val="008C173B"/>
    <w:rsid w:val="008E4F17"/>
    <w:rsid w:val="008E578B"/>
    <w:rsid w:val="009025D4"/>
    <w:rsid w:val="009114DF"/>
    <w:rsid w:val="00911F90"/>
    <w:rsid w:val="0091433D"/>
    <w:rsid w:val="00915C2B"/>
    <w:rsid w:val="0092344D"/>
    <w:rsid w:val="009445BA"/>
    <w:rsid w:val="009448E4"/>
    <w:rsid w:val="0094500C"/>
    <w:rsid w:val="00967D3D"/>
    <w:rsid w:val="00973BCE"/>
    <w:rsid w:val="00974B53"/>
    <w:rsid w:val="00980487"/>
    <w:rsid w:val="00987F05"/>
    <w:rsid w:val="009A7E76"/>
    <w:rsid w:val="009E370A"/>
    <w:rsid w:val="00A013B7"/>
    <w:rsid w:val="00A148DB"/>
    <w:rsid w:val="00A209D1"/>
    <w:rsid w:val="00A274E6"/>
    <w:rsid w:val="00A71A3E"/>
    <w:rsid w:val="00A86B48"/>
    <w:rsid w:val="00A96D0C"/>
    <w:rsid w:val="00AC57B5"/>
    <w:rsid w:val="00AD5714"/>
    <w:rsid w:val="00AE71F0"/>
    <w:rsid w:val="00AF4FA6"/>
    <w:rsid w:val="00AF6580"/>
    <w:rsid w:val="00B01A3D"/>
    <w:rsid w:val="00B049E6"/>
    <w:rsid w:val="00B25AAE"/>
    <w:rsid w:val="00B41D71"/>
    <w:rsid w:val="00B726A3"/>
    <w:rsid w:val="00B81E20"/>
    <w:rsid w:val="00BB4566"/>
    <w:rsid w:val="00BB749A"/>
    <w:rsid w:val="00BC27C4"/>
    <w:rsid w:val="00BC5242"/>
    <w:rsid w:val="00BD2963"/>
    <w:rsid w:val="00BE1620"/>
    <w:rsid w:val="00BE5F26"/>
    <w:rsid w:val="00BF0E01"/>
    <w:rsid w:val="00BF2B25"/>
    <w:rsid w:val="00BF2C5D"/>
    <w:rsid w:val="00C31ACF"/>
    <w:rsid w:val="00C5057F"/>
    <w:rsid w:val="00C924FC"/>
    <w:rsid w:val="00C9713F"/>
    <w:rsid w:val="00CA2162"/>
    <w:rsid w:val="00CB4279"/>
    <w:rsid w:val="00CD34FB"/>
    <w:rsid w:val="00CF21C8"/>
    <w:rsid w:val="00D00D5D"/>
    <w:rsid w:val="00D03A02"/>
    <w:rsid w:val="00D120E2"/>
    <w:rsid w:val="00D1529B"/>
    <w:rsid w:val="00D46F8E"/>
    <w:rsid w:val="00D52341"/>
    <w:rsid w:val="00D71089"/>
    <w:rsid w:val="00D7128E"/>
    <w:rsid w:val="00D847FE"/>
    <w:rsid w:val="00D94699"/>
    <w:rsid w:val="00DD0BEC"/>
    <w:rsid w:val="00DD1BE7"/>
    <w:rsid w:val="00DE4988"/>
    <w:rsid w:val="00DF7A86"/>
    <w:rsid w:val="00E136CE"/>
    <w:rsid w:val="00E31483"/>
    <w:rsid w:val="00E60502"/>
    <w:rsid w:val="00E72CB1"/>
    <w:rsid w:val="00E91E5B"/>
    <w:rsid w:val="00EA16A0"/>
    <w:rsid w:val="00EB5E6F"/>
    <w:rsid w:val="00EC21C4"/>
    <w:rsid w:val="00EC5478"/>
    <w:rsid w:val="00EC7364"/>
    <w:rsid w:val="00ED1AD7"/>
    <w:rsid w:val="00ED3D57"/>
    <w:rsid w:val="00ED77C7"/>
    <w:rsid w:val="00EE5CC4"/>
    <w:rsid w:val="00EE64D3"/>
    <w:rsid w:val="00F102DF"/>
    <w:rsid w:val="00F126E7"/>
    <w:rsid w:val="00F20184"/>
    <w:rsid w:val="00F42C8E"/>
    <w:rsid w:val="00F5793C"/>
    <w:rsid w:val="00F81D91"/>
    <w:rsid w:val="00F81EA7"/>
    <w:rsid w:val="00FB4E41"/>
    <w:rsid w:val="00FC0313"/>
    <w:rsid w:val="00FC30EE"/>
    <w:rsid w:val="00FF1A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29B"/>
    <w:pPr>
      <w:spacing w:after="0" w:line="240" w:lineRule="auto"/>
      <w:ind w:firstLine="709"/>
      <w:jc w:val="both"/>
    </w:pPr>
    <w:rPr>
      <w:rFonts w:ascii="Times New Roman" w:hAnsi="Times New Roman"/>
      <w:sz w:val="24"/>
    </w:rPr>
  </w:style>
  <w:style w:type="paragraph" w:styleId="10">
    <w:name w:val="heading 1"/>
    <w:basedOn w:val="a"/>
    <w:next w:val="a"/>
    <w:link w:val="11"/>
    <w:qFormat/>
    <w:rsid w:val="00FC0313"/>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qFormat/>
    <w:rsid w:val="00FC0313"/>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B049E6"/>
    <w:pPr>
      <w:keepNext/>
      <w:tabs>
        <w:tab w:val="left" w:pos="851"/>
      </w:tabs>
      <w:ind w:firstLine="0"/>
      <w:outlineLvl w:val="2"/>
    </w:pPr>
    <w:rPr>
      <w:rFonts w:eastAsia="Times New Roman" w:cs="Times New Roman"/>
      <w:b/>
      <w:bCs/>
      <w:szCs w:val="24"/>
    </w:rPr>
  </w:style>
  <w:style w:type="paragraph" w:styleId="4">
    <w:name w:val="heading 4"/>
    <w:basedOn w:val="a"/>
    <w:next w:val="a"/>
    <w:link w:val="40"/>
    <w:qFormat/>
    <w:rsid w:val="00255C75"/>
    <w:pPr>
      <w:keepNext/>
      <w:outlineLvl w:val="3"/>
    </w:pPr>
    <w:rPr>
      <w:rFonts w:eastAsia="Times New Roman" w:cs="Times New Roman"/>
      <w:b/>
      <w:bCs/>
      <w:szCs w:val="28"/>
      <w:u w:val="single"/>
    </w:rPr>
  </w:style>
  <w:style w:type="paragraph" w:styleId="7">
    <w:name w:val="heading 7"/>
    <w:basedOn w:val="a"/>
    <w:next w:val="a"/>
    <w:link w:val="70"/>
    <w:unhideWhenUsed/>
    <w:qFormat/>
    <w:rsid w:val="00FC0313"/>
    <w:pPr>
      <w:spacing w:before="240" w:after="60"/>
      <w:outlineLvl w:val="6"/>
    </w:pPr>
    <w:rPr>
      <w:rFonts w:ascii="Calibri" w:eastAsia="Times New Roman" w:hAnsi="Calibri" w:cs="Times New Roman"/>
      <w:position w:val="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49E6"/>
    <w:rPr>
      <w:rFonts w:ascii="Times New Roman" w:eastAsia="Times New Roman" w:hAnsi="Times New Roman" w:cs="Times New Roman"/>
      <w:b/>
      <w:bCs/>
      <w:sz w:val="24"/>
      <w:szCs w:val="24"/>
    </w:rPr>
  </w:style>
  <w:style w:type="paragraph" w:customStyle="1" w:styleId="txt">
    <w:name w:val="txt"/>
    <w:basedOn w:val="a"/>
    <w:rsid w:val="00650CD4"/>
    <w:pPr>
      <w:spacing w:before="15" w:after="15"/>
      <w:ind w:left="15" w:right="15"/>
    </w:pPr>
    <w:rPr>
      <w:rFonts w:ascii="Verdana" w:eastAsia="Times New Roman" w:hAnsi="Verdana" w:cs="Times New Roman"/>
      <w:color w:val="000000"/>
      <w:sz w:val="17"/>
      <w:szCs w:val="17"/>
    </w:rPr>
  </w:style>
  <w:style w:type="paragraph" w:customStyle="1" w:styleId="Web">
    <w:name w:val="Обычный (Web)"/>
    <w:basedOn w:val="a"/>
    <w:rsid w:val="00650CD4"/>
    <w:pPr>
      <w:spacing w:before="100" w:after="100"/>
    </w:pPr>
    <w:rPr>
      <w:rFonts w:eastAsia="Times New Roman" w:cs="Times New Roman"/>
      <w:szCs w:val="20"/>
    </w:rPr>
  </w:style>
  <w:style w:type="paragraph" w:customStyle="1" w:styleId="12">
    <w:name w:val="З1"/>
    <w:basedOn w:val="a"/>
    <w:next w:val="a"/>
    <w:rsid w:val="00650CD4"/>
    <w:pPr>
      <w:spacing w:line="360" w:lineRule="auto"/>
      <w:ind w:firstLine="748"/>
    </w:pPr>
    <w:rPr>
      <w:rFonts w:eastAsia="Times New Roman" w:cs="Times New Roman"/>
      <w:b/>
      <w:szCs w:val="24"/>
    </w:rPr>
  </w:style>
  <w:style w:type="paragraph" w:customStyle="1" w:styleId="ConsPlusNormal">
    <w:name w:val="ConsPlusNormal"/>
    <w:link w:val="ConsPlusNormal0"/>
    <w:rsid w:val="00650CD4"/>
    <w:pPr>
      <w:autoSpaceDE w:val="0"/>
      <w:autoSpaceDN w:val="0"/>
      <w:adjustRightInd w:val="0"/>
      <w:spacing w:after="0" w:line="240" w:lineRule="auto"/>
    </w:pPr>
    <w:rPr>
      <w:rFonts w:ascii="Times New Roman" w:hAnsi="Times New Roman" w:cs="Times New Roman"/>
      <w:sz w:val="24"/>
      <w:szCs w:val="24"/>
    </w:rPr>
  </w:style>
  <w:style w:type="paragraph" w:customStyle="1" w:styleId="1">
    <w:name w:val="Список маркированный 1"/>
    <w:basedOn w:val="ConsPlusNormal"/>
    <w:link w:val="13"/>
    <w:qFormat/>
    <w:rsid w:val="00650CD4"/>
    <w:pPr>
      <w:numPr>
        <w:numId w:val="1"/>
      </w:numPr>
      <w:tabs>
        <w:tab w:val="left" w:pos="1134"/>
      </w:tabs>
      <w:jc w:val="both"/>
    </w:pPr>
    <w:rPr>
      <w:rFonts w:eastAsia="Times New Roman"/>
    </w:rPr>
  </w:style>
  <w:style w:type="character" w:customStyle="1" w:styleId="13">
    <w:name w:val="Список маркированный 1 Знак"/>
    <w:link w:val="1"/>
    <w:rsid w:val="00650CD4"/>
    <w:rPr>
      <w:rFonts w:ascii="Times New Roman" w:eastAsia="Times New Roman" w:hAnsi="Times New Roman" w:cs="Times New Roman"/>
      <w:sz w:val="24"/>
      <w:szCs w:val="24"/>
    </w:rPr>
  </w:style>
  <w:style w:type="paragraph" w:customStyle="1" w:styleId="4-123">
    <w:name w:val="Заг4 - Пункт нумерованный 1.2.3."/>
    <w:basedOn w:val="a3"/>
    <w:link w:val="4-1230"/>
    <w:qFormat/>
    <w:rsid w:val="00650CD4"/>
    <w:pPr>
      <w:numPr>
        <w:numId w:val="2"/>
      </w:numPr>
      <w:ind w:left="0" w:firstLine="0"/>
    </w:pPr>
  </w:style>
  <w:style w:type="character" w:customStyle="1" w:styleId="4-1230">
    <w:name w:val="Заг4 - Пункт нумерованный 1.2.3. Знак"/>
    <w:link w:val="4-123"/>
    <w:rsid w:val="00650CD4"/>
  </w:style>
  <w:style w:type="paragraph" w:styleId="a3">
    <w:name w:val="Body Text"/>
    <w:basedOn w:val="a"/>
    <w:link w:val="a4"/>
    <w:unhideWhenUsed/>
    <w:rsid w:val="00650CD4"/>
    <w:pPr>
      <w:spacing w:after="120"/>
    </w:pPr>
  </w:style>
  <w:style w:type="character" w:customStyle="1" w:styleId="a4">
    <w:name w:val="Основной текст Знак"/>
    <w:basedOn w:val="a0"/>
    <w:link w:val="a3"/>
    <w:rsid w:val="00650CD4"/>
  </w:style>
  <w:style w:type="character" w:customStyle="1" w:styleId="apple-converted-space">
    <w:name w:val="apple-converted-space"/>
    <w:basedOn w:val="a0"/>
    <w:rsid w:val="00650CD4"/>
  </w:style>
  <w:style w:type="character" w:customStyle="1" w:styleId="3-0">
    <w:name w:val="Заг3 - Статья Знак"/>
    <w:link w:val="3-"/>
    <w:locked/>
    <w:rsid w:val="00650CD4"/>
    <w:rPr>
      <w:rFonts w:ascii="Arial" w:hAnsi="Arial" w:cs="Arial"/>
      <w:i/>
      <w:sz w:val="24"/>
      <w:szCs w:val="24"/>
    </w:rPr>
  </w:style>
  <w:style w:type="paragraph" w:customStyle="1" w:styleId="3-">
    <w:name w:val="Заг3 - Статья"/>
    <w:basedOn w:val="a"/>
    <w:link w:val="3-0"/>
    <w:rsid w:val="00650CD4"/>
    <w:pPr>
      <w:keepNext/>
      <w:keepLines/>
      <w:numPr>
        <w:numId w:val="6"/>
      </w:numPr>
      <w:spacing w:before="360" w:after="120"/>
      <w:outlineLvl w:val="2"/>
    </w:pPr>
    <w:rPr>
      <w:rFonts w:ascii="Arial" w:hAnsi="Arial" w:cs="Arial"/>
      <w:i/>
      <w:szCs w:val="24"/>
    </w:rPr>
  </w:style>
  <w:style w:type="character" w:customStyle="1" w:styleId="21">
    <w:name w:val="Список маркированный 2 Знак"/>
    <w:link w:val="22"/>
    <w:locked/>
    <w:rsid w:val="00650CD4"/>
    <w:rPr>
      <w:sz w:val="24"/>
      <w:szCs w:val="24"/>
    </w:rPr>
  </w:style>
  <w:style w:type="paragraph" w:customStyle="1" w:styleId="22">
    <w:name w:val="Список маркированный 2"/>
    <w:basedOn w:val="1"/>
    <w:link w:val="21"/>
    <w:qFormat/>
    <w:rsid w:val="00650CD4"/>
    <w:pPr>
      <w:tabs>
        <w:tab w:val="clear" w:pos="1134"/>
      </w:tabs>
    </w:pPr>
    <w:rPr>
      <w:rFonts w:asciiTheme="minorHAnsi" w:eastAsiaTheme="minorEastAsia" w:hAnsiTheme="minorHAnsi" w:cstheme="minorBidi"/>
    </w:rPr>
  </w:style>
  <w:style w:type="character" w:styleId="a5">
    <w:name w:val="Hyperlink"/>
    <w:basedOn w:val="a0"/>
    <w:uiPriority w:val="99"/>
    <w:rsid w:val="00650CD4"/>
    <w:rPr>
      <w:color w:val="0000FF"/>
      <w:u w:val="single"/>
    </w:rPr>
  </w:style>
  <w:style w:type="paragraph" w:customStyle="1" w:styleId="ConsPlusTitle">
    <w:name w:val="ConsPlusTitle"/>
    <w:rsid w:val="00650CD4"/>
    <w:pPr>
      <w:widowControl w:val="0"/>
      <w:autoSpaceDE w:val="0"/>
      <w:autoSpaceDN w:val="0"/>
      <w:spacing w:after="0" w:line="240" w:lineRule="auto"/>
    </w:pPr>
    <w:rPr>
      <w:rFonts w:ascii="Calibri" w:eastAsia="Times New Roman" w:hAnsi="Calibri" w:cs="Calibri"/>
      <w:b/>
      <w:szCs w:val="20"/>
    </w:rPr>
  </w:style>
  <w:style w:type="paragraph" w:styleId="a6">
    <w:name w:val="List Paragraph"/>
    <w:basedOn w:val="a"/>
    <w:uiPriority w:val="34"/>
    <w:qFormat/>
    <w:rsid w:val="00650CD4"/>
    <w:pPr>
      <w:ind w:left="720"/>
      <w:contextualSpacing/>
    </w:pPr>
  </w:style>
  <w:style w:type="paragraph" w:customStyle="1" w:styleId="-">
    <w:name w:val="Таблица - Текст основной"/>
    <w:basedOn w:val="a"/>
    <w:link w:val="-0"/>
    <w:qFormat/>
    <w:rsid w:val="00650CD4"/>
    <w:pPr>
      <w:autoSpaceDE w:val="0"/>
      <w:autoSpaceDN w:val="0"/>
      <w:adjustRightInd w:val="0"/>
      <w:spacing w:before="60" w:after="60"/>
    </w:pPr>
    <w:rPr>
      <w:rFonts w:eastAsia="Times New Roman" w:cs="Times New Roman"/>
      <w:szCs w:val="24"/>
    </w:rPr>
  </w:style>
  <w:style w:type="character" w:customStyle="1" w:styleId="-0">
    <w:name w:val="Таблица - Текст основной Знак"/>
    <w:basedOn w:val="a0"/>
    <w:link w:val="-"/>
    <w:rsid w:val="00650CD4"/>
    <w:rPr>
      <w:rFonts w:ascii="Times New Roman" w:eastAsia="Times New Roman" w:hAnsi="Times New Roman" w:cs="Times New Roman"/>
      <w:sz w:val="24"/>
      <w:szCs w:val="24"/>
    </w:rPr>
  </w:style>
  <w:style w:type="table" w:styleId="a7">
    <w:name w:val="Table Grid"/>
    <w:basedOn w:val="a1"/>
    <w:rsid w:val="00650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650CD4"/>
    <w:rPr>
      <w:rFonts w:ascii="Times New Roman" w:hAnsi="Times New Roman" w:cs="Times New Roman"/>
      <w:sz w:val="24"/>
      <w:szCs w:val="24"/>
    </w:rPr>
  </w:style>
  <w:style w:type="paragraph" w:customStyle="1" w:styleId="Iauiue">
    <w:name w:val="Iau?iue"/>
    <w:qFormat/>
    <w:rsid w:val="00650CD4"/>
    <w:pPr>
      <w:widowControl w:val="0"/>
      <w:suppressAutoHyphens/>
      <w:spacing w:after="0" w:line="240" w:lineRule="auto"/>
    </w:pPr>
    <w:rPr>
      <w:rFonts w:ascii="Times New Roman" w:eastAsia="Arial" w:hAnsi="Times New Roman" w:cs="Times New Roman"/>
      <w:sz w:val="20"/>
      <w:szCs w:val="20"/>
      <w:lang w:eastAsia="ar-SA"/>
    </w:rPr>
  </w:style>
  <w:style w:type="paragraph" w:styleId="a8">
    <w:name w:val="Title"/>
    <w:basedOn w:val="a"/>
    <w:link w:val="a9"/>
    <w:qFormat/>
    <w:rsid w:val="00650CD4"/>
    <w:pPr>
      <w:overflowPunct w:val="0"/>
      <w:autoSpaceDE w:val="0"/>
      <w:autoSpaceDN w:val="0"/>
      <w:adjustRightInd w:val="0"/>
      <w:jc w:val="center"/>
    </w:pPr>
    <w:rPr>
      <w:rFonts w:eastAsia="Times New Roman" w:cs="Times New Roman"/>
      <w:b/>
      <w:szCs w:val="20"/>
    </w:rPr>
  </w:style>
  <w:style w:type="character" w:customStyle="1" w:styleId="a9">
    <w:name w:val="Название Знак"/>
    <w:basedOn w:val="a0"/>
    <w:link w:val="a8"/>
    <w:rsid w:val="00650CD4"/>
    <w:rPr>
      <w:rFonts w:ascii="Times New Roman" w:eastAsia="Times New Roman" w:hAnsi="Times New Roman" w:cs="Times New Roman"/>
      <w:b/>
      <w:sz w:val="24"/>
      <w:szCs w:val="20"/>
    </w:rPr>
  </w:style>
  <w:style w:type="paragraph" w:customStyle="1" w:styleId="tekstob">
    <w:name w:val="tekstob"/>
    <w:basedOn w:val="a"/>
    <w:rsid w:val="00650CD4"/>
    <w:pPr>
      <w:spacing w:before="100" w:beforeAutospacing="1" w:after="100" w:afterAutospacing="1"/>
    </w:pPr>
    <w:rPr>
      <w:rFonts w:eastAsia="Times New Roman" w:cs="Times New Roman"/>
      <w:szCs w:val="24"/>
    </w:rPr>
  </w:style>
  <w:style w:type="character" w:customStyle="1" w:styleId="s3">
    <w:name w:val="s3"/>
    <w:basedOn w:val="a0"/>
    <w:rsid w:val="00650CD4"/>
  </w:style>
  <w:style w:type="paragraph" w:styleId="aa">
    <w:name w:val="header"/>
    <w:aliases w:val="ВерхКолонтитул"/>
    <w:basedOn w:val="a"/>
    <w:link w:val="ab"/>
    <w:rsid w:val="00650CD4"/>
    <w:pPr>
      <w:tabs>
        <w:tab w:val="center" w:pos="4153"/>
        <w:tab w:val="right" w:pos="8306"/>
      </w:tabs>
    </w:pPr>
    <w:rPr>
      <w:rFonts w:ascii="Arial" w:eastAsia="Times New Roman" w:hAnsi="Arial" w:cs="Arial"/>
      <w:position w:val="6"/>
      <w:szCs w:val="24"/>
    </w:rPr>
  </w:style>
  <w:style w:type="character" w:customStyle="1" w:styleId="ab">
    <w:name w:val="Верхний колонтитул Знак"/>
    <w:aliases w:val="ВерхКолонтитул Знак"/>
    <w:basedOn w:val="a0"/>
    <w:link w:val="aa"/>
    <w:rsid w:val="00650CD4"/>
    <w:rPr>
      <w:rFonts w:ascii="Arial" w:eastAsia="Times New Roman" w:hAnsi="Arial" w:cs="Arial"/>
      <w:position w:val="6"/>
      <w:sz w:val="24"/>
      <w:szCs w:val="24"/>
    </w:rPr>
  </w:style>
  <w:style w:type="paragraph" w:styleId="ac">
    <w:name w:val="Body Text Indent"/>
    <w:basedOn w:val="a"/>
    <w:link w:val="ad"/>
    <w:uiPriority w:val="99"/>
    <w:unhideWhenUsed/>
    <w:rsid w:val="00650CD4"/>
    <w:pPr>
      <w:spacing w:after="120"/>
      <w:ind w:left="283"/>
    </w:pPr>
  </w:style>
  <w:style w:type="character" w:customStyle="1" w:styleId="ad">
    <w:name w:val="Основной текст с отступом Знак"/>
    <w:basedOn w:val="a0"/>
    <w:link w:val="ac"/>
    <w:uiPriority w:val="99"/>
    <w:rsid w:val="00650CD4"/>
  </w:style>
  <w:style w:type="paragraph" w:styleId="31">
    <w:name w:val="Body Text Indent 3"/>
    <w:basedOn w:val="a"/>
    <w:link w:val="32"/>
    <w:uiPriority w:val="99"/>
    <w:unhideWhenUsed/>
    <w:rsid w:val="00650CD4"/>
    <w:pPr>
      <w:spacing w:after="120"/>
      <w:ind w:left="283"/>
    </w:pPr>
    <w:rPr>
      <w:sz w:val="16"/>
      <w:szCs w:val="16"/>
    </w:rPr>
  </w:style>
  <w:style w:type="character" w:customStyle="1" w:styleId="32">
    <w:name w:val="Основной текст с отступом 3 Знак"/>
    <w:basedOn w:val="a0"/>
    <w:link w:val="31"/>
    <w:uiPriority w:val="99"/>
    <w:rsid w:val="00650CD4"/>
    <w:rPr>
      <w:sz w:val="16"/>
      <w:szCs w:val="16"/>
    </w:rPr>
  </w:style>
  <w:style w:type="paragraph" w:customStyle="1" w:styleId="ConsNonformat">
    <w:name w:val="ConsNonformat"/>
    <w:rsid w:val="00650C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650CD4"/>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Normal">
    <w:name w:val="ConsNormal"/>
    <w:rsid w:val="00650C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footer"/>
    <w:basedOn w:val="a"/>
    <w:link w:val="af"/>
    <w:uiPriority w:val="99"/>
    <w:unhideWhenUsed/>
    <w:rsid w:val="00650CD4"/>
    <w:pPr>
      <w:tabs>
        <w:tab w:val="center" w:pos="4677"/>
        <w:tab w:val="right" w:pos="9355"/>
      </w:tabs>
    </w:pPr>
  </w:style>
  <w:style w:type="character" w:customStyle="1" w:styleId="af">
    <w:name w:val="Нижний колонтитул Знак"/>
    <w:basedOn w:val="a0"/>
    <w:link w:val="ae"/>
    <w:uiPriority w:val="99"/>
    <w:rsid w:val="00650CD4"/>
  </w:style>
  <w:style w:type="character" w:customStyle="1" w:styleId="11">
    <w:name w:val="Заголовок 1 Знак"/>
    <w:basedOn w:val="a0"/>
    <w:link w:val="10"/>
    <w:rsid w:val="00FC0313"/>
    <w:rPr>
      <w:rFonts w:ascii="Arial" w:eastAsia="Times New Roman" w:hAnsi="Arial" w:cs="Arial"/>
      <w:b/>
      <w:bCs/>
      <w:kern w:val="32"/>
      <w:sz w:val="32"/>
      <w:szCs w:val="32"/>
    </w:rPr>
  </w:style>
  <w:style w:type="character" w:customStyle="1" w:styleId="20">
    <w:name w:val="Заголовок 2 Знак"/>
    <w:basedOn w:val="a0"/>
    <w:link w:val="2"/>
    <w:rsid w:val="00FC0313"/>
    <w:rPr>
      <w:rFonts w:ascii="Arial" w:eastAsia="Times New Roman" w:hAnsi="Arial" w:cs="Arial"/>
      <w:b/>
      <w:bCs/>
      <w:i/>
      <w:iCs/>
      <w:sz w:val="28"/>
      <w:szCs w:val="28"/>
    </w:rPr>
  </w:style>
  <w:style w:type="character" w:customStyle="1" w:styleId="40">
    <w:name w:val="Заголовок 4 Знак"/>
    <w:basedOn w:val="a0"/>
    <w:link w:val="4"/>
    <w:rsid w:val="00255C75"/>
    <w:rPr>
      <w:rFonts w:ascii="Times New Roman" w:eastAsia="Times New Roman" w:hAnsi="Times New Roman" w:cs="Times New Roman"/>
      <w:b/>
      <w:bCs/>
      <w:sz w:val="24"/>
      <w:szCs w:val="28"/>
      <w:u w:val="single"/>
    </w:rPr>
  </w:style>
  <w:style w:type="character" w:customStyle="1" w:styleId="70">
    <w:name w:val="Заголовок 7 Знак"/>
    <w:basedOn w:val="a0"/>
    <w:link w:val="7"/>
    <w:rsid w:val="00FC0313"/>
    <w:rPr>
      <w:rFonts w:ascii="Calibri" w:eastAsia="Times New Roman" w:hAnsi="Calibri" w:cs="Times New Roman"/>
      <w:position w:val="6"/>
      <w:sz w:val="24"/>
      <w:szCs w:val="24"/>
    </w:rPr>
  </w:style>
  <w:style w:type="paragraph" w:customStyle="1" w:styleId="FR1">
    <w:name w:val="FR1"/>
    <w:uiPriority w:val="99"/>
    <w:rsid w:val="00FC0313"/>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after="0" w:line="240" w:lineRule="auto"/>
    </w:pPr>
    <w:rPr>
      <w:rFonts w:ascii="Arial" w:eastAsia="Times New Roman" w:hAnsi="Arial" w:cs="Arial"/>
      <w:noProof/>
      <w:sz w:val="36"/>
      <w:szCs w:val="36"/>
    </w:rPr>
  </w:style>
  <w:style w:type="paragraph" w:customStyle="1" w:styleId="14">
    <w:name w:val="Верхний колонтитул1"/>
    <w:basedOn w:val="a"/>
    <w:rsid w:val="00FC0313"/>
    <w:pPr>
      <w:tabs>
        <w:tab w:val="center" w:pos="4153"/>
        <w:tab w:val="right" w:pos="8306"/>
      </w:tabs>
    </w:pPr>
    <w:rPr>
      <w:rFonts w:ascii="Arial" w:eastAsia="Times New Roman" w:hAnsi="Arial" w:cs="Arial"/>
      <w:position w:val="6"/>
      <w:szCs w:val="24"/>
    </w:rPr>
  </w:style>
  <w:style w:type="paragraph" w:styleId="af0">
    <w:name w:val="caption"/>
    <w:basedOn w:val="a"/>
    <w:next w:val="a"/>
    <w:qFormat/>
    <w:rsid w:val="00FC0313"/>
    <w:pPr>
      <w:framePr w:w="6457" w:hSpace="180" w:wrap="auto" w:vAnchor="text" w:hAnchor="page" w:x="3745" w:y="443"/>
      <w:spacing w:line="360" w:lineRule="auto"/>
      <w:jc w:val="center"/>
    </w:pPr>
    <w:rPr>
      <w:rFonts w:ascii="Arial" w:eastAsia="Times New Roman" w:hAnsi="Arial" w:cs="Arial"/>
      <w:b/>
      <w:i/>
      <w:position w:val="6"/>
      <w:szCs w:val="24"/>
    </w:rPr>
  </w:style>
  <w:style w:type="character" w:styleId="af1">
    <w:name w:val="page number"/>
    <w:basedOn w:val="a0"/>
    <w:rsid w:val="00FC0313"/>
  </w:style>
  <w:style w:type="paragraph" w:styleId="af2">
    <w:name w:val="Normal (Web)"/>
    <w:basedOn w:val="a"/>
    <w:uiPriority w:val="99"/>
    <w:rsid w:val="00FC0313"/>
    <w:pPr>
      <w:spacing w:before="100" w:beforeAutospacing="1" w:after="100" w:afterAutospacing="1"/>
    </w:pPr>
    <w:rPr>
      <w:rFonts w:eastAsia="Times New Roman" w:cs="Times New Roman"/>
      <w:szCs w:val="24"/>
    </w:rPr>
  </w:style>
  <w:style w:type="character" w:customStyle="1" w:styleId="mw-headline">
    <w:name w:val="mw-headline"/>
    <w:basedOn w:val="a0"/>
    <w:rsid w:val="00FC0313"/>
  </w:style>
  <w:style w:type="paragraph" w:styleId="23">
    <w:name w:val="Body Text Indent 2"/>
    <w:basedOn w:val="a"/>
    <w:link w:val="24"/>
    <w:rsid w:val="00FC0313"/>
    <w:pPr>
      <w:spacing w:after="120" w:line="480" w:lineRule="auto"/>
      <w:ind w:left="283"/>
    </w:pPr>
    <w:rPr>
      <w:rFonts w:ascii="Arial" w:eastAsia="Times New Roman" w:hAnsi="Arial" w:cs="Arial"/>
      <w:position w:val="6"/>
      <w:szCs w:val="24"/>
    </w:rPr>
  </w:style>
  <w:style w:type="character" w:customStyle="1" w:styleId="24">
    <w:name w:val="Основной текст с отступом 2 Знак"/>
    <w:basedOn w:val="a0"/>
    <w:link w:val="23"/>
    <w:rsid w:val="00FC0313"/>
    <w:rPr>
      <w:rFonts w:ascii="Arial" w:eastAsia="Times New Roman" w:hAnsi="Arial" w:cs="Arial"/>
      <w:position w:val="6"/>
      <w:sz w:val="24"/>
      <w:szCs w:val="24"/>
    </w:rPr>
  </w:style>
  <w:style w:type="paragraph" w:customStyle="1" w:styleId="af3">
    <w:name w:val="МОЕ"/>
    <w:basedOn w:val="a"/>
    <w:rsid w:val="00FC0313"/>
    <w:rPr>
      <w:rFonts w:eastAsia="Times New Roman" w:cs="Times New Roman"/>
      <w:spacing w:val="10"/>
      <w:sz w:val="28"/>
      <w:szCs w:val="28"/>
    </w:rPr>
  </w:style>
  <w:style w:type="paragraph" w:customStyle="1" w:styleId="ConsPlusNonformat">
    <w:name w:val="ConsPlusNonformat"/>
    <w:rsid w:val="00FC031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4">
    <w:name w:val="footnote text"/>
    <w:basedOn w:val="a"/>
    <w:link w:val="af5"/>
    <w:rsid w:val="00FC0313"/>
    <w:rPr>
      <w:rFonts w:eastAsia="Times New Roman" w:cs="Times New Roman"/>
      <w:sz w:val="20"/>
      <w:szCs w:val="20"/>
    </w:rPr>
  </w:style>
  <w:style w:type="character" w:customStyle="1" w:styleId="af5">
    <w:name w:val="Текст сноски Знак"/>
    <w:basedOn w:val="a0"/>
    <w:link w:val="af4"/>
    <w:rsid w:val="00FC0313"/>
    <w:rPr>
      <w:rFonts w:ascii="Times New Roman" w:eastAsia="Times New Roman" w:hAnsi="Times New Roman" w:cs="Times New Roman"/>
      <w:sz w:val="20"/>
      <w:szCs w:val="20"/>
    </w:rPr>
  </w:style>
  <w:style w:type="character" w:customStyle="1" w:styleId="af6">
    <w:name w:val="Знак Знак"/>
    <w:basedOn w:val="a0"/>
    <w:rsid w:val="00FC0313"/>
    <w:rPr>
      <w:lang w:val="ru-RU" w:eastAsia="ru-RU" w:bidi="ar-SA"/>
    </w:rPr>
  </w:style>
  <w:style w:type="character" w:styleId="af7">
    <w:name w:val="footnote reference"/>
    <w:basedOn w:val="a0"/>
    <w:rsid w:val="00FC0313"/>
    <w:rPr>
      <w:vertAlign w:val="superscript"/>
    </w:rPr>
  </w:style>
  <w:style w:type="character" w:customStyle="1" w:styleId="af8">
    <w:name w:val="Гипертекстовая ссылка"/>
    <w:basedOn w:val="a0"/>
    <w:rsid w:val="00FC0313"/>
    <w:rPr>
      <w:b/>
      <w:bCs/>
      <w:color w:val="008000"/>
      <w:sz w:val="20"/>
      <w:szCs w:val="20"/>
      <w:u w:val="single"/>
    </w:rPr>
  </w:style>
  <w:style w:type="paragraph" w:styleId="af9">
    <w:name w:val="Plain Text"/>
    <w:basedOn w:val="a"/>
    <w:link w:val="afa"/>
    <w:rsid w:val="00FC0313"/>
    <w:rPr>
      <w:rFonts w:ascii="Courier New" w:eastAsia="Times New Roman" w:hAnsi="Courier New" w:cs="Times New Roman"/>
      <w:sz w:val="20"/>
      <w:szCs w:val="20"/>
    </w:rPr>
  </w:style>
  <w:style w:type="character" w:customStyle="1" w:styleId="afa">
    <w:name w:val="Текст Знак"/>
    <w:basedOn w:val="a0"/>
    <w:link w:val="af9"/>
    <w:rsid w:val="00FC0313"/>
    <w:rPr>
      <w:rFonts w:ascii="Courier New" w:eastAsia="Times New Roman" w:hAnsi="Courier New" w:cs="Times New Roman"/>
      <w:sz w:val="20"/>
      <w:szCs w:val="20"/>
    </w:rPr>
  </w:style>
  <w:style w:type="paragraph" w:styleId="15">
    <w:name w:val="toc 1"/>
    <w:basedOn w:val="a"/>
    <w:next w:val="a"/>
    <w:autoRedefine/>
    <w:uiPriority w:val="39"/>
    <w:rsid w:val="00FC0313"/>
    <w:pPr>
      <w:spacing w:before="120" w:after="120"/>
    </w:pPr>
    <w:rPr>
      <w:rFonts w:eastAsia="Times New Roman" w:cs="Times New Roman"/>
      <w:b/>
      <w:bCs/>
      <w:caps/>
      <w:sz w:val="20"/>
      <w:szCs w:val="20"/>
    </w:rPr>
  </w:style>
  <w:style w:type="paragraph" w:customStyle="1" w:styleId="ConsPlusCell">
    <w:name w:val="ConsPlu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C0313"/>
    <w:pPr>
      <w:autoSpaceDE w:val="0"/>
      <w:autoSpaceDN w:val="0"/>
      <w:adjustRightInd w:val="0"/>
      <w:spacing w:after="0" w:line="240" w:lineRule="auto"/>
    </w:pPr>
    <w:rPr>
      <w:rFonts w:ascii="Arial" w:eastAsia="Times New Roman" w:hAnsi="Arial" w:cs="Arial"/>
      <w:b/>
      <w:bCs/>
    </w:rPr>
  </w:style>
  <w:style w:type="paragraph" w:customStyle="1" w:styleId="afb">
    <w:name w:val="Стиль"/>
    <w:rsid w:val="00FC03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5">
    <w:name w:val="Body Text 2"/>
    <w:basedOn w:val="a"/>
    <w:link w:val="26"/>
    <w:rsid w:val="00FC0313"/>
    <w:pPr>
      <w:spacing w:after="120" w:line="480" w:lineRule="auto"/>
    </w:pPr>
    <w:rPr>
      <w:rFonts w:eastAsia="Times New Roman" w:cs="Times New Roman"/>
      <w:szCs w:val="24"/>
    </w:rPr>
  </w:style>
  <w:style w:type="character" w:customStyle="1" w:styleId="26">
    <w:name w:val="Основной текст 2 Знак"/>
    <w:basedOn w:val="a0"/>
    <w:link w:val="25"/>
    <w:rsid w:val="00FC0313"/>
    <w:rPr>
      <w:rFonts w:ascii="Times New Roman" w:eastAsia="Times New Roman" w:hAnsi="Times New Roman" w:cs="Times New Roman"/>
      <w:sz w:val="24"/>
      <w:szCs w:val="24"/>
    </w:rPr>
  </w:style>
  <w:style w:type="paragraph" w:customStyle="1" w:styleId="afc">
    <w:name w:val="Îáû÷íûé"/>
    <w:rsid w:val="00FC0313"/>
    <w:pPr>
      <w:widowControl w:val="0"/>
      <w:spacing w:after="0" w:line="240" w:lineRule="auto"/>
    </w:pPr>
    <w:rPr>
      <w:rFonts w:ascii="TimesET" w:eastAsia="Times New Roman" w:hAnsi="TimesET" w:cs="Times New Roman"/>
      <w:sz w:val="20"/>
      <w:szCs w:val="20"/>
    </w:rPr>
  </w:style>
  <w:style w:type="character" w:customStyle="1" w:styleId="5">
    <w:name w:val="Знак Знак5"/>
    <w:basedOn w:val="a0"/>
    <w:rsid w:val="00FC0313"/>
    <w:rPr>
      <w:rFonts w:ascii="Arial" w:hAnsi="Arial" w:cs="Arial"/>
      <w:b/>
      <w:bCs/>
      <w:kern w:val="32"/>
      <w:sz w:val="32"/>
      <w:szCs w:val="32"/>
      <w:lang w:val="ru-RU" w:eastAsia="ru-RU" w:bidi="ar-SA"/>
    </w:rPr>
  </w:style>
  <w:style w:type="paragraph" w:customStyle="1" w:styleId="ConsCell">
    <w:name w:val="Con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d">
    <w:name w:val="Заголовок статьи"/>
    <w:basedOn w:val="a"/>
    <w:next w:val="a"/>
    <w:rsid w:val="00FC0313"/>
    <w:pPr>
      <w:widowControl w:val="0"/>
      <w:autoSpaceDE w:val="0"/>
      <w:autoSpaceDN w:val="0"/>
      <w:adjustRightInd w:val="0"/>
      <w:ind w:left="1612" w:hanging="892"/>
    </w:pPr>
    <w:rPr>
      <w:rFonts w:ascii="Arial" w:eastAsia="Times New Roman" w:hAnsi="Arial" w:cs="Arial"/>
      <w:sz w:val="26"/>
      <w:szCs w:val="26"/>
    </w:rPr>
  </w:style>
  <w:style w:type="paragraph" w:customStyle="1" w:styleId="afe">
    <w:name w:val="Комментарий"/>
    <w:basedOn w:val="a"/>
    <w:next w:val="a"/>
    <w:rsid w:val="00FC0313"/>
    <w:pPr>
      <w:widowControl w:val="0"/>
      <w:autoSpaceDE w:val="0"/>
      <w:autoSpaceDN w:val="0"/>
      <w:adjustRightInd w:val="0"/>
      <w:ind w:left="170"/>
    </w:pPr>
    <w:rPr>
      <w:rFonts w:ascii="Arial" w:eastAsia="Times New Roman" w:hAnsi="Arial" w:cs="Arial"/>
      <w:i/>
      <w:iCs/>
      <w:color w:val="800080"/>
      <w:sz w:val="26"/>
      <w:szCs w:val="26"/>
    </w:rPr>
  </w:style>
  <w:style w:type="paragraph" w:customStyle="1" w:styleId="aff">
    <w:name w:val="Таблицы (моноширинный)"/>
    <w:basedOn w:val="a"/>
    <w:next w:val="a"/>
    <w:rsid w:val="00FC0313"/>
    <w:pPr>
      <w:widowControl w:val="0"/>
      <w:autoSpaceDE w:val="0"/>
      <w:autoSpaceDN w:val="0"/>
      <w:adjustRightInd w:val="0"/>
    </w:pPr>
    <w:rPr>
      <w:rFonts w:ascii="Courier New" w:eastAsia="Times New Roman" w:hAnsi="Courier New" w:cs="Courier New"/>
      <w:sz w:val="26"/>
      <w:szCs w:val="26"/>
    </w:rPr>
  </w:style>
  <w:style w:type="paragraph" w:styleId="aff0">
    <w:name w:val="Document Map"/>
    <w:basedOn w:val="a"/>
    <w:link w:val="aff1"/>
    <w:rsid w:val="00FC0313"/>
    <w:pPr>
      <w:shd w:val="clear" w:color="auto" w:fill="000080"/>
    </w:pPr>
    <w:rPr>
      <w:rFonts w:ascii="Tahoma" w:eastAsia="Times New Roman" w:hAnsi="Tahoma" w:cs="Tahoma"/>
      <w:sz w:val="20"/>
      <w:szCs w:val="20"/>
    </w:rPr>
  </w:style>
  <w:style w:type="character" w:customStyle="1" w:styleId="aff1">
    <w:name w:val="Схема документа Знак"/>
    <w:basedOn w:val="a0"/>
    <w:link w:val="aff0"/>
    <w:rsid w:val="00FC0313"/>
    <w:rPr>
      <w:rFonts w:ascii="Tahoma" w:eastAsia="Times New Roman" w:hAnsi="Tahoma" w:cs="Tahoma"/>
      <w:sz w:val="20"/>
      <w:szCs w:val="20"/>
      <w:shd w:val="clear" w:color="auto" w:fill="000080"/>
    </w:rPr>
  </w:style>
  <w:style w:type="paragraph" w:styleId="aff2">
    <w:name w:val="endnote text"/>
    <w:basedOn w:val="a"/>
    <w:link w:val="aff3"/>
    <w:rsid w:val="00FC0313"/>
    <w:rPr>
      <w:rFonts w:eastAsia="Times New Roman" w:cs="Times New Roman"/>
      <w:sz w:val="20"/>
      <w:szCs w:val="20"/>
    </w:rPr>
  </w:style>
  <w:style w:type="character" w:customStyle="1" w:styleId="aff3">
    <w:name w:val="Текст концевой сноски Знак"/>
    <w:basedOn w:val="a0"/>
    <w:link w:val="aff2"/>
    <w:rsid w:val="00FC0313"/>
    <w:rPr>
      <w:rFonts w:ascii="Times New Roman" w:eastAsia="Times New Roman" w:hAnsi="Times New Roman" w:cs="Times New Roman"/>
      <w:sz w:val="20"/>
      <w:szCs w:val="20"/>
    </w:rPr>
  </w:style>
  <w:style w:type="character" w:styleId="aff4">
    <w:name w:val="endnote reference"/>
    <w:basedOn w:val="a0"/>
    <w:rsid w:val="00FC0313"/>
    <w:rPr>
      <w:vertAlign w:val="superscript"/>
    </w:rPr>
  </w:style>
  <w:style w:type="paragraph" w:styleId="HTML">
    <w:name w:val="HTML Preformatted"/>
    <w:basedOn w:val="a"/>
    <w:link w:val="HTML0"/>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FC0313"/>
    <w:rPr>
      <w:rFonts w:ascii="Courier New" w:eastAsia="Times New Roman" w:hAnsi="Courier New" w:cs="Courier New"/>
      <w:sz w:val="20"/>
      <w:szCs w:val="20"/>
    </w:rPr>
  </w:style>
  <w:style w:type="paragraph" w:customStyle="1" w:styleId="16">
    <w:name w:val="Знак1 Знак Знак Знак"/>
    <w:basedOn w:val="a"/>
    <w:rsid w:val="00FC0313"/>
    <w:pPr>
      <w:spacing w:after="60"/>
    </w:pPr>
    <w:rPr>
      <w:rFonts w:ascii="Arial" w:eastAsia="Times New Roman" w:hAnsi="Arial" w:cs="Arial"/>
      <w:bCs/>
      <w:szCs w:val="24"/>
    </w:rPr>
  </w:style>
  <w:style w:type="paragraph" w:styleId="33">
    <w:name w:val="Body Text 3"/>
    <w:basedOn w:val="a"/>
    <w:link w:val="34"/>
    <w:rsid w:val="00FC0313"/>
    <w:pPr>
      <w:spacing w:after="120"/>
    </w:pPr>
    <w:rPr>
      <w:rFonts w:eastAsia="Times New Roman" w:cs="Times New Roman"/>
      <w:sz w:val="16"/>
      <w:szCs w:val="16"/>
    </w:rPr>
  </w:style>
  <w:style w:type="character" w:customStyle="1" w:styleId="34">
    <w:name w:val="Основной текст 3 Знак"/>
    <w:basedOn w:val="a0"/>
    <w:link w:val="33"/>
    <w:rsid w:val="00FC0313"/>
    <w:rPr>
      <w:rFonts w:ascii="Times New Roman" w:eastAsia="Times New Roman" w:hAnsi="Times New Roman" w:cs="Times New Roman"/>
      <w:sz w:val="16"/>
      <w:szCs w:val="16"/>
    </w:rPr>
  </w:style>
  <w:style w:type="paragraph" w:customStyle="1" w:styleId="consplustitle0">
    <w:name w:val="consplustitle"/>
    <w:basedOn w:val="a"/>
    <w:rsid w:val="00FC0313"/>
    <w:rPr>
      <w:rFonts w:eastAsia="Times New Roman" w:cs="Times New Roman"/>
      <w:szCs w:val="24"/>
    </w:rPr>
  </w:style>
  <w:style w:type="paragraph" w:customStyle="1" w:styleId="210">
    <w:name w:val="Основной текст 21"/>
    <w:basedOn w:val="a"/>
    <w:uiPriority w:val="99"/>
    <w:rsid w:val="00FC0313"/>
    <w:pPr>
      <w:jc w:val="center"/>
    </w:pPr>
    <w:rPr>
      <w:rFonts w:eastAsia="Times New Roman" w:cs="Times New Roman"/>
      <w:sz w:val="28"/>
      <w:szCs w:val="20"/>
    </w:rPr>
  </w:style>
  <w:style w:type="paragraph" w:customStyle="1" w:styleId="S">
    <w:name w:val="S_Обычный"/>
    <w:basedOn w:val="a"/>
    <w:link w:val="S0"/>
    <w:uiPriority w:val="99"/>
    <w:rsid w:val="00FC0313"/>
    <w:pPr>
      <w:spacing w:line="360" w:lineRule="auto"/>
    </w:pPr>
    <w:rPr>
      <w:rFonts w:eastAsia="Times New Roman" w:cs="Times New Roman"/>
      <w:szCs w:val="24"/>
    </w:rPr>
  </w:style>
  <w:style w:type="character" w:customStyle="1" w:styleId="S0">
    <w:name w:val="S_Обычный Знак"/>
    <w:basedOn w:val="a0"/>
    <w:link w:val="S"/>
    <w:uiPriority w:val="99"/>
    <w:locked/>
    <w:rsid w:val="00FC0313"/>
    <w:rPr>
      <w:rFonts w:ascii="Times New Roman" w:eastAsia="Times New Roman" w:hAnsi="Times New Roman" w:cs="Times New Roman"/>
      <w:sz w:val="24"/>
      <w:szCs w:val="24"/>
    </w:rPr>
  </w:style>
  <w:style w:type="paragraph" w:customStyle="1" w:styleId="S1">
    <w:name w:val="S_Титульный"/>
    <w:basedOn w:val="a"/>
    <w:uiPriority w:val="99"/>
    <w:rsid w:val="00FC0313"/>
    <w:pPr>
      <w:spacing w:line="360" w:lineRule="auto"/>
      <w:ind w:left="3060"/>
      <w:jc w:val="right"/>
    </w:pPr>
    <w:rPr>
      <w:rFonts w:eastAsia="Times New Roman" w:cs="Times New Roman"/>
      <w:b/>
      <w:caps/>
      <w:szCs w:val="24"/>
    </w:rPr>
  </w:style>
  <w:style w:type="paragraph" w:customStyle="1" w:styleId="Iniiaiieoaenonionooiii2">
    <w:name w:val="Iniiaiie oaeno n ionooiii 2"/>
    <w:basedOn w:val="Iauiue"/>
    <w:rsid w:val="00FC0313"/>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FC0313"/>
    <w:pPr>
      <w:keepLines/>
      <w:suppressAutoHyphens w:val="0"/>
      <w:ind w:left="709" w:hanging="284"/>
      <w:jc w:val="both"/>
    </w:pPr>
    <w:rPr>
      <w:rFonts w:ascii="Peterburg" w:eastAsia="Times New Roman" w:hAnsi="Peterburg"/>
      <w:sz w:val="24"/>
      <w:lang w:eastAsia="ru-RU"/>
    </w:rPr>
  </w:style>
  <w:style w:type="paragraph" w:styleId="aff5">
    <w:name w:val="Balloon Text"/>
    <w:basedOn w:val="a"/>
    <w:link w:val="aff6"/>
    <w:uiPriority w:val="99"/>
    <w:semiHidden/>
    <w:unhideWhenUsed/>
    <w:rsid w:val="00FC0313"/>
    <w:rPr>
      <w:rFonts w:ascii="Tahoma" w:hAnsi="Tahoma" w:cs="Tahoma"/>
      <w:sz w:val="16"/>
      <w:szCs w:val="16"/>
    </w:rPr>
  </w:style>
  <w:style w:type="character" w:customStyle="1" w:styleId="aff6">
    <w:name w:val="Текст выноски Знак"/>
    <w:basedOn w:val="a0"/>
    <w:link w:val="aff5"/>
    <w:uiPriority w:val="99"/>
    <w:semiHidden/>
    <w:rsid w:val="00FC0313"/>
    <w:rPr>
      <w:rFonts w:ascii="Tahoma" w:hAnsi="Tahoma" w:cs="Tahoma"/>
      <w:sz w:val="16"/>
      <w:szCs w:val="16"/>
    </w:rPr>
  </w:style>
  <w:style w:type="paragraph" w:styleId="aff7">
    <w:name w:val="TOC Heading"/>
    <w:basedOn w:val="10"/>
    <w:next w:val="a"/>
    <w:uiPriority w:val="39"/>
    <w:unhideWhenUsed/>
    <w:qFormat/>
    <w:rsid w:val="00B049E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5">
    <w:name w:val="toc 3"/>
    <w:basedOn w:val="a"/>
    <w:next w:val="a"/>
    <w:autoRedefine/>
    <w:uiPriority w:val="39"/>
    <w:unhideWhenUsed/>
    <w:rsid w:val="00150274"/>
    <w:pPr>
      <w:tabs>
        <w:tab w:val="right" w:leader="dot" w:pos="9628"/>
      </w:tabs>
      <w:ind w:firstLine="0"/>
    </w:pPr>
  </w:style>
  <w:style w:type="paragraph" w:styleId="27">
    <w:name w:val="toc 2"/>
    <w:basedOn w:val="a"/>
    <w:next w:val="a"/>
    <w:autoRedefine/>
    <w:uiPriority w:val="39"/>
    <w:unhideWhenUsed/>
    <w:rsid w:val="00B049E6"/>
    <w:pPr>
      <w:spacing w:after="100"/>
      <w:ind w:left="220"/>
    </w:pPr>
  </w:style>
  <w:style w:type="paragraph" w:styleId="41">
    <w:name w:val="toc 4"/>
    <w:basedOn w:val="a"/>
    <w:next w:val="a"/>
    <w:autoRedefine/>
    <w:uiPriority w:val="39"/>
    <w:unhideWhenUsed/>
    <w:rsid w:val="00B049E6"/>
    <w:pPr>
      <w:spacing w:after="100"/>
      <w:ind w:left="660"/>
    </w:pPr>
  </w:style>
  <w:style w:type="paragraph" w:styleId="50">
    <w:name w:val="toc 5"/>
    <w:basedOn w:val="a"/>
    <w:next w:val="a"/>
    <w:autoRedefine/>
    <w:uiPriority w:val="39"/>
    <w:unhideWhenUsed/>
    <w:rsid w:val="00B049E6"/>
    <w:pPr>
      <w:spacing w:after="100"/>
      <w:ind w:left="880"/>
    </w:pPr>
  </w:style>
  <w:style w:type="paragraph" w:styleId="6">
    <w:name w:val="toc 6"/>
    <w:basedOn w:val="a"/>
    <w:next w:val="a"/>
    <w:autoRedefine/>
    <w:uiPriority w:val="39"/>
    <w:unhideWhenUsed/>
    <w:rsid w:val="00B049E6"/>
    <w:pPr>
      <w:spacing w:after="100"/>
      <w:ind w:left="1100"/>
    </w:pPr>
  </w:style>
  <w:style w:type="paragraph" w:styleId="71">
    <w:name w:val="toc 7"/>
    <w:basedOn w:val="a"/>
    <w:next w:val="a"/>
    <w:autoRedefine/>
    <w:uiPriority w:val="39"/>
    <w:unhideWhenUsed/>
    <w:rsid w:val="00B049E6"/>
    <w:pPr>
      <w:spacing w:after="100"/>
      <w:ind w:left="1320"/>
    </w:pPr>
  </w:style>
  <w:style w:type="paragraph" w:styleId="8">
    <w:name w:val="toc 8"/>
    <w:basedOn w:val="a"/>
    <w:next w:val="a"/>
    <w:autoRedefine/>
    <w:uiPriority w:val="39"/>
    <w:unhideWhenUsed/>
    <w:rsid w:val="00B049E6"/>
    <w:pPr>
      <w:spacing w:after="100"/>
      <w:ind w:left="1540"/>
    </w:pPr>
  </w:style>
  <w:style w:type="paragraph" w:styleId="9">
    <w:name w:val="toc 9"/>
    <w:basedOn w:val="a"/>
    <w:next w:val="a"/>
    <w:autoRedefine/>
    <w:uiPriority w:val="39"/>
    <w:unhideWhenUsed/>
    <w:rsid w:val="00B049E6"/>
    <w:pPr>
      <w:spacing w:after="100"/>
      <w:ind w:left="1760"/>
    </w:pPr>
  </w:style>
  <w:style w:type="paragraph" w:customStyle="1" w:styleId="aff8">
    <w:name w:val="Содержимое врезки"/>
    <w:basedOn w:val="a"/>
    <w:qFormat/>
    <w:rsid w:val="008C173B"/>
    <w:rPr>
      <w:color w:val="00000A"/>
    </w:rPr>
  </w:style>
  <w:style w:type="character" w:customStyle="1" w:styleId="-1">
    <w:name w:val="Интернет-ссылка"/>
    <w:basedOn w:val="a0"/>
    <w:uiPriority w:val="99"/>
    <w:rsid w:val="00524F0F"/>
    <w:rPr>
      <w:color w:val="0000FF"/>
      <w:u w:val="single"/>
    </w:rPr>
  </w:style>
  <w:style w:type="character" w:customStyle="1" w:styleId="blk">
    <w:name w:val="blk"/>
    <w:basedOn w:val="a0"/>
    <w:qFormat/>
    <w:rsid w:val="007C54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29B"/>
    <w:pPr>
      <w:spacing w:after="0" w:line="240" w:lineRule="auto"/>
      <w:ind w:firstLine="709"/>
      <w:jc w:val="both"/>
    </w:pPr>
    <w:rPr>
      <w:rFonts w:ascii="Times New Roman" w:hAnsi="Times New Roman"/>
      <w:sz w:val="24"/>
    </w:rPr>
  </w:style>
  <w:style w:type="paragraph" w:styleId="10">
    <w:name w:val="heading 1"/>
    <w:basedOn w:val="a"/>
    <w:next w:val="a"/>
    <w:link w:val="11"/>
    <w:qFormat/>
    <w:rsid w:val="00FC0313"/>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qFormat/>
    <w:rsid w:val="00FC0313"/>
    <w:pPr>
      <w:keepNext/>
      <w:spacing w:before="240" w:after="60"/>
      <w:outlineLvl w:val="1"/>
    </w:pPr>
    <w:rPr>
      <w:rFonts w:ascii="Arial" w:eastAsia="Times New Roman" w:hAnsi="Arial" w:cs="Arial"/>
      <w:b/>
      <w:bCs/>
      <w:i/>
      <w:iCs/>
      <w:sz w:val="28"/>
      <w:szCs w:val="28"/>
    </w:rPr>
  </w:style>
  <w:style w:type="paragraph" w:styleId="3">
    <w:name w:val="heading 3"/>
    <w:basedOn w:val="a"/>
    <w:next w:val="a"/>
    <w:link w:val="30"/>
    <w:qFormat/>
    <w:rsid w:val="00B049E6"/>
    <w:pPr>
      <w:keepNext/>
      <w:tabs>
        <w:tab w:val="left" w:pos="851"/>
      </w:tabs>
      <w:ind w:firstLine="0"/>
      <w:outlineLvl w:val="2"/>
    </w:pPr>
    <w:rPr>
      <w:rFonts w:eastAsia="Times New Roman" w:cs="Times New Roman"/>
      <w:b/>
      <w:bCs/>
      <w:szCs w:val="24"/>
    </w:rPr>
  </w:style>
  <w:style w:type="paragraph" w:styleId="4">
    <w:name w:val="heading 4"/>
    <w:basedOn w:val="a"/>
    <w:next w:val="a"/>
    <w:link w:val="40"/>
    <w:qFormat/>
    <w:rsid w:val="00255C75"/>
    <w:pPr>
      <w:keepNext/>
      <w:outlineLvl w:val="3"/>
    </w:pPr>
    <w:rPr>
      <w:rFonts w:eastAsia="Times New Roman" w:cs="Times New Roman"/>
      <w:b/>
      <w:bCs/>
      <w:szCs w:val="28"/>
      <w:u w:val="single"/>
    </w:rPr>
  </w:style>
  <w:style w:type="paragraph" w:styleId="7">
    <w:name w:val="heading 7"/>
    <w:basedOn w:val="a"/>
    <w:next w:val="a"/>
    <w:link w:val="70"/>
    <w:unhideWhenUsed/>
    <w:qFormat/>
    <w:rsid w:val="00FC0313"/>
    <w:pPr>
      <w:spacing w:before="240" w:after="60"/>
      <w:outlineLvl w:val="6"/>
    </w:pPr>
    <w:rPr>
      <w:rFonts w:ascii="Calibri" w:eastAsia="Times New Roman" w:hAnsi="Calibri" w:cs="Times New Roman"/>
      <w:position w:val="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49E6"/>
    <w:rPr>
      <w:rFonts w:ascii="Times New Roman" w:eastAsia="Times New Roman" w:hAnsi="Times New Roman" w:cs="Times New Roman"/>
      <w:b/>
      <w:bCs/>
      <w:sz w:val="24"/>
      <w:szCs w:val="24"/>
    </w:rPr>
  </w:style>
  <w:style w:type="paragraph" w:customStyle="1" w:styleId="txt">
    <w:name w:val="txt"/>
    <w:basedOn w:val="a"/>
    <w:rsid w:val="00650CD4"/>
    <w:pPr>
      <w:spacing w:before="15" w:after="15"/>
      <w:ind w:left="15" w:right="15"/>
    </w:pPr>
    <w:rPr>
      <w:rFonts w:ascii="Verdana" w:eastAsia="Times New Roman" w:hAnsi="Verdana" w:cs="Times New Roman"/>
      <w:color w:val="000000"/>
      <w:sz w:val="17"/>
      <w:szCs w:val="17"/>
    </w:rPr>
  </w:style>
  <w:style w:type="paragraph" w:customStyle="1" w:styleId="Web">
    <w:name w:val="Обычный (Web)"/>
    <w:basedOn w:val="a"/>
    <w:rsid w:val="00650CD4"/>
    <w:pPr>
      <w:spacing w:before="100" w:after="100"/>
    </w:pPr>
    <w:rPr>
      <w:rFonts w:eastAsia="Times New Roman" w:cs="Times New Roman"/>
      <w:szCs w:val="20"/>
    </w:rPr>
  </w:style>
  <w:style w:type="paragraph" w:customStyle="1" w:styleId="12">
    <w:name w:val="З1"/>
    <w:basedOn w:val="a"/>
    <w:next w:val="a"/>
    <w:rsid w:val="00650CD4"/>
    <w:pPr>
      <w:spacing w:line="360" w:lineRule="auto"/>
      <w:ind w:firstLine="748"/>
    </w:pPr>
    <w:rPr>
      <w:rFonts w:eastAsia="Times New Roman" w:cs="Times New Roman"/>
      <w:b/>
      <w:szCs w:val="24"/>
    </w:rPr>
  </w:style>
  <w:style w:type="paragraph" w:customStyle="1" w:styleId="ConsPlusNormal">
    <w:name w:val="ConsPlusNormal"/>
    <w:link w:val="ConsPlusNormal0"/>
    <w:rsid w:val="00650CD4"/>
    <w:pPr>
      <w:autoSpaceDE w:val="0"/>
      <w:autoSpaceDN w:val="0"/>
      <w:adjustRightInd w:val="0"/>
      <w:spacing w:after="0" w:line="240" w:lineRule="auto"/>
    </w:pPr>
    <w:rPr>
      <w:rFonts w:ascii="Times New Roman" w:hAnsi="Times New Roman" w:cs="Times New Roman"/>
      <w:sz w:val="24"/>
      <w:szCs w:val="24"/>
    </w:rPr>
  </w:style>
  <w:style w:type="paragraph" w:customStyle="1" w:styleId="1">
    <w:name w:val="Список маркированный 1"/>
    <w:basedOn w:val="ConsPlusNormal"/>
    <w:link w:val="13"/>
    <w:qFormat/>
    <w:rsid w:val="00650CD4"/>
    <w:pPr>
      <w:numPr>
        <w:numId w:val="1"/>
      </w:numPr>
      <w:tabs>
        <w:tab w:val="left" w:pos="1134"/>
      </w:tabs>
      <w:jc w:val="both"/>
    </w:pPr>
    <w:rPr>
      <w:rFonts w:eastAsia="Times New Roman"/>
    </w:rPr>
  </w:style>
  <w:style w:type="character" w:customStyle="1" w:styleId="13">
    <w:name w:val="Список маркированный 1 Знак"/>
    <w:link w:val="1"/>
    <w:rsid w:val="00650CD4"/>
    <w:rPr>
      <w:rFonts w:ascii="Times New Roman" w:eastAsia="Times New Roman" w:hAnsi="Times New Roman" w:cs="Times New Roman"/>
      <w:sz w:val="24"/>
      <w:szCs w:val="24"/>
    </w:rPr>
  </w:style>
  <w:style w:type="paragraph" w:customStyle="1" w:styleId="4-123">
    <w:name w:val="Заг4 - Пункт нумерованный 1.2.3."/>
    <w:basedOn w:val="a3"/>
    <w:link w:val="4-1230"/>
    <w:qFormat/>
    <w:rsid w:val="00650CD4"/>
    <w:pPr>
      <w:numPr>
        <w:numId w:val="2"/>
      </w:numPr>
      <w:ind w:left="0" w:firstLine="0"/>
    </w:pPr>
  </w:style>
  <w:style w:type="character" w:customStyle="1" w:styleId="4-1230">
    <w:name w:val="Заг4 - Пункт нумерованный 1.2.3. Знак"/>
    <w:link w:val="4-123"/>
    <w:rsid w:val="00650CD4"/>
  </w:style>
  <w:style w:type="paragraph" w:styleId="a3">
    <w:name w:val="Body Text"/>
    <w:basedOn w:val="a"/>
    <w:link w:val="a4"/>
    <w:unhideWhenUsed/>
    <w:rsid w:val="00650CD4"/>
    <w:pPr>
      <w:spacing w:after="120"/>
    </w:pPr>
  </w:style>
  <w:style w:type="character" w:customStyle="1" w:styleId="a4">
    <w:name w:val="Основной текст Знак"/>
    <w:basedOn w:val="a0"/>
    <w:link w:val="a3"/>
    <w:rsid w:val="00650CD4"/>
  </w:style>
  <w:style w:type="character" w:customStyle="1" w:styleId="apple-converted-space">
    <w:name w:val="apple-converted-space"/>
    <w:basedOn w:val="a0"/>
    <w:rsid w:val="00650CD4"/>
  </w:style>
  <w:style w:type="character" w:customStyle="1" w:styleId="3-0">
    <w:name w:val="Заг3 - Статья Знак"/>
    <w:link w:val="3-"/>
    <w:locked/>
    <w:rsid w:val="00650CD4"/>
    <w:rPr>
      <w:rFonts w:ascii="Arial" w:hAnsi="Arial" w:cs="Arial"/>
      <w:i/>
      <w:sz w:val="24"/>
      <w:szCs w:val="24"/>
    </w:rPr>
  </w:style>
  <w:style w:type="paragraph" w:customStyle="1" w:styleId="3-">
    <w:name w:val="Заг3 - Статья"/>
    <w:basedOn w:val="a"/>
    <w:link w:val="3-0"/>
    <w:rsid w:val="00650CD4"/>
    <w:pPr>
      <w:keepNext/>
      <w:keepLines/>
      <w:numPr>
        <w:numId w:val="6"/>
      </w:numPr>
      <w:spacing w:before="360" w:after="120"/>
      <w:outlineLvl w:val="2"/>
    </w:pPr>
    <w:rPr>
      <w:rFonts w:ascii="Arial" w:hAnsi="Arial" w:cs="Arial"/>
      <w:i/>
      <w:szCs w:val="24"/>
    </w:rPr>
  </w:style>
  <w:style w:type="character" w:customStyle="1" w:styleId="21">
    <w:name w:val="Список маркированный 2 Знак"/>
    <w:link w:val="22"/>
    <w:locked/>
    <w:rsid w:val="00650CD4"/>
    <w:rPr>
      <w:sz w:val="24"/>
      <w:szCs w:val="24"/>
    </w:rPr>
  </w:style>
  <w:style w:type="paragraph" w:customStyle="1" w:styleId="22">
    <w:name w:val="Список маркированный 2"/>
    <w:basedOn w:val="1"/>
    <w:link w:val="21"/>
    <w:qFormat/>
    <w:rsid w:val="00650CD4"/>
    <w:pPr>
      <w:tabs>
        <w:tab w:val="clear" w:pos="1134"/>
      </w:tabs>
    </w:pPr>
    <w:rPr>
      <w:rFonts w:asciiTheme="minorHAnsi" w:eastAsiaTheme="minorEastAsia" w:hAnsiTheme="minorHAnsi" w:cstheme="minorBidi"/>
    </w:rPr>
  </w:style>
  <w:style w:type="character" w:styleId="a5">
    <w:name w:val="Hyperlink"/>
    <w:basedOn w:val="a0"/>
    <w:uiPriority w:val="99"/>
    <w:rsid w:val="00650CD4"/>
    <w:rPr>
      <w:color w:val="0000FF"/>
      <w:u w:val="single"/>
    </w:rPr>
  </w:style>
  <w:style w:type="paragraph" w:customStyle="1" w:styleId="ConsPlusTitle">
    <w:name w:val="ConsPlusTitle"/>
    <w:rsid w:val="00650CD4"/>
    <w:pPr>
      <w:widowControl w:val="0"/>
      <w:autoSpaceDE w:val="0"/>
      <w:autoSpaceDN w:val="0"/>
      <w:spacing w:after="0" w:line="240" w:lineRule="auto"/>
    </w:pPr>
    <w:rPr>
      <w:rFonts w:ascii="Calibri" w:eastAsia="Times New Roman" w:hAnsi="Calibri" w:cs="Calibri"/>
      <w:b/>
      <w:szCs w:val="20"/>
    </w:rPr>
  </w:style>
  <w:style w:type="paragraph" w:styleId="a6">
    <w:name w:val="List Paragraph"/>
    <w:basedOn w:val="a"/>
    <w:uiPriority w:val="34"/>
    <w:qFormat/>
    <w:rsid w:val="00650CD4"/>
    <w:pPr>
      <w:ind w:left="720"/>
      <w:contextualSpacing/>
    </w:pPr>
  </w:style>
  <w:style w:type="paragraph" w:customStyle="1" w:styleId="-">
    <w:name w:val="Таблица - Текст основной"/>
    <w:basedOn w:val="a"/>
    <w:link w:val="-0"/>
    <w:qFormat/>
    <w:rsid w:val="00650CD4"/>
    <w:pPr>
      <w:autoSpaceDE w:val="0"/>
      <w:autoSpaceDN w:val="0"/>
      <w:adjustRightInd w:val="0"/>
      <w:spacing w:before="60" w:after="60"/>
    </w:pPr>
    <w:rPr>
      <w:rFonts w:eastAsia="Times New Roman" w:cs="Times New Roman"/>
      <w:szCs w:val="24"/>
    </w:rPr>
  </w:style>
  <w:style w:type="character" w:customStyle="1" w:styleId="-0">
    <w:name w:val="Таблица - Текст основной Знак"/>
    <w:basedOn w:val="a0"/>
    <w:link w:val="-"/>
    <w:rsid w:val="00650CD4"/>
    <w:rPr>
      <w:rFonts w:ascii="Times New Roman" w:eastAsia="Times New Roman" w:hAnsi="Times New Roman" w:cs="Times New Roman"/>
      <w:sz w:val="24"/>
      <w:szCs w:val="24"/>
    </w:rPr>
  </w:style>
  <w:style w:type="table" w:styleId="a7">
    <w:name w:val="Table Grid"/>
    <w:basedOn w:val="a1"/>
    <w:rsid w:val="00650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650CD4"/>
    <w:rPr>
      <w:rFonts w:ascii="Times New Roman" w:hAnsi="Times New Roman" w:cs="Times New Roman"/>
      <w:sz w:val="24"/>
      <w:szCs w:val="24"/>
    </w:rPr>
  </w:style>
  <w:style w:type="paragraph" w:customStyle="1" w:styleId="Iauiue">
    <w:name w:val="Iau?iue"/>
    <w:qFormat/>
    <w:rsid w:val="00650CD4"/>
    <w:pPr>
      <w:widowControl w:val="0"/>
      <w:suppressAutoHyphens/>
      <w:spacing w:after="0" w:line="240" w:lineRule="auto"/>
    </w:pPr>
    <w:rPr>
      <w:rFonts w:ascii="Times New Roman" w:eastAsia="Arial" w:hAnsi="Times New Roman" w:cs="Times New Roman"/>
      <w:sz w:val="20"/>
      <w:szCs w:val="20"/>
      <w:lang w:eastAsia="ar-SA"/>
    </w:rPr>
  </w:style>
  <w:style w:type="paragraph" w:styleId="a8">
    <w:name w:val="Title"/>
    <w:basedOn w:val="a"/>
    <w:link w:val="a9"/>
    <w:qFormat/>
    <w:rsid w:val="00650CD4"/>
    <w:pPr>
      <w:overflowPunct w:val="0"/>
      <w:autoSpaceDE w:val="0"/>
      <w:autoSpaceDN w:val="0"/>
      <w:adjustRightInd w:val="0"/>
      <w:jc w:val="center"/>
    </w:pPr>
    <w:rPr>
      <w:rFonts w:eastAsia="Times New Roman" w:cs="Times New Roman"/>
      <w:b/>
      <w:szCs w:val="20"/>
    </w:rPr>
  </w:style>
  <w:style w:type="character" w:customStyle="1" w:styleId="a9">
    <w:name w:val="Название Знак"/>
    <w:basedOn w:val="a0"/>
    <w:link w:val="a8"/>
    <w:rsid w:val="00650CD4"/>
    <w:rPr>
      <w:rFonts w:ascii="Times New Roman" w:eastAsia="Times New Roman" w:hAnsi="Times New Roman" w:cs="Times New Roman"/>
      <w:b/>
      <w:sz w:val="24"/>
      <w:szCs w:val="20"/>
    </w:rPr>
  </w:style>
  <w:style w:type="paragraph" w:customStyle="1" w:styleId="tekstob">
    <w:name w:val="tekstob"/>
    <w:basedOn w:val="a"/>
    <w:rsid w:val="00650CD4"/>
    <w:pPr>
      <w:spacing w:before="100" w:beforeAutospacing="1" w:after="100" w:afterAutospacing="1"/>
    </w:pPr>
    <w:rPr>
      <w:rFonts w:eastAsia="Times New Roman" w:cs="Times New Roman"/>
      <w:szCs w:val="24"/>
    </w:rPr>
  </w:style>
  <w:style w:type="character" w:customStyle="1" w:styleId="s3">
    <w:name w:val="s3"/>
    <w:basedOn w:val="a0"/>
    <w:rsid w:val="00650CD4"/>
  </w:style>
  <w:style w:type="paragraph" w:styleId="aa">
    <w:name w:val="header"/>
    <w:aliases w:val="ВерхКолонтитул"/>
    <w:basedOn w:val="a"/>
    <w:link w:val="ab"/>
    <w:rsid w:val="00650CD4"/>
    <w:pPr>
      <w:tabs>
        <w:tab w:val="center" w:pos="4153"/>
        <w:tab w:val="right" w:pos="8306"/>
      </w:tabs>
    </w:pPr>
    <w:rPr>
      <w:rFonts w:ascii="Arial" w:eastAsia="Times New Roman" w:hAnsi="Arial" w:cs="Arial"/>
      <w:position w:val="6"/>
      <w:szCs w:val="24"/>
    </w:rPr>
  </w:style>
  <w:style w:type="character" w:customStyle="1" w:styleId="ab">
    <w:name w:val="Верхний колонтитул Знак"/>
    <w:aliases w:val="ВерхКолонтитул Знак"/>
    <w:basedOn w:val="a0"/>
    <w:link w:val="aa"/>
    <w:rsid w:val="00650CD4"/>
    <w:rPr>
      <w:rFonts w:ascii="Arial" w:eastAsia="Times New Roman" w:hAnsi="Arial" w:cs="Arial"/>
      <w:position w:val="6"/>
      <w:sz w:val="24"/>
      <w:szCs w:val="24"/>
    </w:rPr>
  </w:style>
  <w:style w:type="paragraph" w:styleId="ac">
    <w:name w:val="Body Text Indent"/>
    <w:basedOn w:val="a"/>
    <w:link w:val="ad"/>
    <w:uiPriority w:val="99"/>
    <w:unhideWhenUsed/>
    <w:rsid w:val="00650CD4"/>
    <w:pPr>
      <w:spacing w:after="120"/>
      <w:ind w:left="283"/>
    </w:pPr>
  </w:style>
  <w:style w:type="character" w:customStyle="1" w:styleId="ad">
    <w:name w:val="Основной текст с отступом Знак"/>
    <w:basedOn w:val="a0"/>
    <w:link w:val="ac"/>
    <w:uiPriority w:val="99"/>
    <w:rsid w:val="00650CD4"/>
  </w:style>
  <w:style w:type="paragraph" w:styleId="31">
    <w:name w:val="Body Text Indent 3"/>
    <w:basedOn w:val="a"/>
    <w:link w:val="32"/>
    <w:uiPriority w:val="99"/>
    <w:unhideWhenUsed/>
    <w:rsid w:val="00650CD4"/>
    <w:pPr>
      <w:spacing w:after="120"/>
      <w:ind w:left="283"/>
    </w:pPr>
    <w:rPr>
      <w:sz w:val="16"/>
      <w:szCs w:val="16"/>
    </w:rPr>
  </w:style>
  <w:style w:type="character" w:customStyle="1" w:styleId="32">
    <w:name w:val="Основной текст с отступом 3 Знак"/>
    <w:basedOn w:val="a0"/>
    <w:link w:val="31"/>
    <w:uiPriority w:val="99"/>
    <w:rsid w:val="00650CD4"/>
    <w:rPr>
      <w:sz w:val="16"/>
      <w:szCs w:val="16"/>
    </w:rPr>
  </w:style>
  <w:style w:type="paragraph" w:customStyle="1" w:styleId="ConsNonformat">
    <w:name w:val="ConsNonformat"/>
    <w:rsid w:val="00650C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650CD4"/>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Normal">
    <w:name w:val="ConsNormal"/>
    <w:rsid w:val="00650C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footer"/>
    <w:basedOn w:val="a"/>
    <w:link w:val="af"/>
    <w:uiPriority w:val="99"/>
    <w:unhideWhenUsed/>
    <w:rsid w:val="00650CD4"/>
    <w:pPr>
      <w:tabs>
        <w:tab w:val="center" w:pos="4677"/>
        <w:tab w:val="right" w:pos="9355"/>
      </w:tabs>
    </w:pPr>
  </w:style>
  <w:style w:type="character" w:customStyle="1" w:styleId="af">
    <w:name w:val="Нижний колонтитул Знак"/>
    <w:basedOn w:val="a0"/>
    <w:link w:val="ae"/>
    <w:uiPriority w:val="99"/>
    <w:rsid w:val="00650CD4"/>
  </w:style>
  <w:style w:type="character" w:customStyle="1" w:styleId="11">
    <w:name w:val="Заголовок 1 Знак"/>
    <w:basedOn w:val="a0"/>
    <w:link w:val="10"/>
    <w:rsid w:val="00FC0313"/>
    <w:rPr>
      <w:rFonts w:ascii="Arial" w:eastAsia="Times New Roman" w:hAnsi="Arial" w:cs="Arial"/>
      <w:b/>
      <w:bCs/>
      <w:kern w:val="32"/>
      <w:sz w:val="32"/>
      <w:szCs w:val="32"/>
    </w:rPr>
  </w:style>
  <w:style w:type="character" w:customStyle="1" w:styleId="20">
    <w:name w:val="Заголовок 2 Знак"/>
    <w:basedOn w:val="a0"/>
    <w:link w:val="2"/>
    <w:rsid w:val="00FC0313"/>
    <w:rPr>
      <w:rFonts w:ascii="Arial" w:eastAsia="Times New Roman" w:hAnsi="Arial" w:cs="Arial"/>
      <w:b/>
      <w:bCs/>
      <w:i/>
      <w:iCs/>
      <w:sz w:val="28"/>
      <w:szCs w:val="28"/>
    </w:rPr>
  </w:style>
  <w:style w:type="character" w:customStyle="1" w:styleId="40">
    <w:name w:val="Заголовок 4 Знак"/>
    <w:basedOn w:val="a0"/>
    <w:link w:val="4"/>
    <w:rsid w:val="00255C75"/>
    <w:rPr>
      <w:rFonts w:ascii="Times New Roman" w:eastAsia="Times New Roman" w:hAnsi="Times New Roman" w:cs="Times New Roman"/>
      <w:b/>
      <w:bCs/>
      <w:sz w:val="24"/>
      <w:szCs w:val="28"/>
      <w:u w:val="single"/>
    </w:rPr>
  </w:style>
  <w:style w:type="character" w:customStyle="1" w:styleId="70">
    <w:name w:val="Заголовок 7 Знак"/>
    <w:basedOn w:val="a0"/>
    <w:link w:val="7"/>
    <w:rsid w:val="00FC0313"/>
    <w:rPr>
      <w:rFonts w:ascii="Calibri" w:eastAsia="Times New Roman" w:hAnsi="Calibri" w:cs="Times New Roman"/>
      <w:position w:val="6"/>
      <w:sz w:val="24"/>
      <w:szCs w:val="24"/>
    </w:rPr>
  </w:style>
  <w:style w:type="paragraph" w:customStyle="1" w:styleId="FR1">
    <w:name w:val="FR1"/>
    <w:uiPriority w:val="99"/>
    <w:rsid w:val="00FC0313"/>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after="0" w:line="240" w:lineRule="auto"/>
    </w:pPr>
    <w:rPr>
      <w:rFonts w:ascii="Arial" w:eastAsia="Times New Roman" w:hAnsi="Arial" w:cs="Arial"/>
      <w:noProof/>
      <w:sz w:val="36"/>
      <w:szCs w:val="36"/>
    </w:rPr>
  </w:style>
  <w:style w:type="paragraph" w:customStyle="1" w:styleId="14">
    <w:name w:val="Верхний колонтитул1"/>
    <w:basedOn w:val="a"/>
    <w:rsid w:val="00FC0313"/>
    <w:pPr>
      <w:tabs>
        <w:tab w:val="center" w:pos="4153"/>
        <w:tab w:val="right" w:pos="8306"/>
      </w:tabs>
    </w:pPr>
    <w:rPr>
      <w:rFonts w:ascii="Arial" w:eastAsia="Times New Roman" w:hAnsi="Arial" w:cs="Arial"/>
      <w:position w:val="6"/>
      <w:szCs w:val="24"/>
    </w:rPr>
  </w:style>
  <w:style w:type="paragraph" w:styleId="af0">
    <w:name w:val="caption"/>
    <w:basedOn w:val="a"/>
    <w:next w:val="a"/>
    <w:qFormat/>
    <w:rsid w:val="00FC0313"/>
    <w:pPr>
      <w:framePr w:w="6457" w:hSpace="180" w:wrap="auto" w:vAnchor="text" w:hAnchor="page" w:x="3745" w:y="443"/>
      <w:spacing w:line="360" w:lineRule="auto"/>
      <w:jc w:val="center"/>
    </w:pPr>
    <w:rPr>
      <w:rFonts w:ascii="Arial" w:eastAsia="Times New Roman" w:hAnsi="Arial" w:cs="Arial"/>
      <w:b/>
      <w:i/>
      <w:position w:val="6"/>
      <w:szCs w:val="24"/>
    </w:rPr>
  </w:style>
  <w:style w:type="character" w:styleId="af1">
    <w:name w:val="page number"/>
    <w:basedOn w:val="a0"/>
    <w:rsid w:val="00FC0313"/>
  </w:style>
  <w:style w:type="paragraph" w:styleId="af2">
    <w:name w:val="Normal (Web)"/>
    <w:basedOn w:val="a"/>
    <w:uiPriority w:val="99"/>
    <w:rsid w:val="00FC0313"/>
    <w:pPr>
      <w:spacing w:before="100" w:beforeAutospacing="1" w:after="100" w:afterAutospacing="1"/>
    </w:pPr>
    <w:rPr>
      <w:rFonts w:eastAsia="Times New Roman" w:cs="Times New Roman"/>
      <w:szCs w:val="24"/>
    </w:rPr>
  </w:style>
  <w:style w:type="character" w:customStyle="1" w:styleId="mw-headline">
    <w:name w:val="mw-headline"/>
    <w:basedOn w:val="a0"/>
    <w:rsid w:val="00FC0313"/>
  </w:style>
  <w:style w:type="paragraph" w:styleId="23">
    <w:name w:val="Body Text Indent 2"/>
    <w:basedOn w:val="a"/>
    <w:link w:val="24"/>
    <w:rsid w:val="00FC0313"/>
    <w:pPr>
      <w:spacing w:after="120" w:line="480" w:lineRule="auto"/>
      <w:ind w:left="283"/>
    </w:pPr>
    <w:rPr>
      <w:rFonts w:ascii="Arial" w:eastAsia="Times New Roman" w:hAnsi="Arial" w:cs="Arial"/>
      <w:position w:val="6"/>
      <w:szCs w:val="24"/>
    </w:rPr>
  </w:style>
  <w:style w:type="character" w:customStyle="1" w:styleId="24">
    <w:name w:val="Основной текст с отступом 2 Знак"/>
    <w:basedOn w:val="a0"/>
    <w:link w:val="23"/>
    <w:rsid w:val="00FC0313"/>
    <w:rPr>
      <w:rFonts w:ascii="Arial" w:eastAsia="Times New Roman" w:hAnsi="Arial" w:cs="Arial"/>
      <w:position w:val="6"/>
      <w:sz w:val="24"/>
      <w:szCs w:val="24"/>
    </w:rPr>
  </w:style>
  <w:style w:type="paragraph" w:customStyle="1" w:styleId="af3">
    <w:name w:val="МОЕ"/>
    <w:basedOn w:val="a"/>
    <w:rsid w:val="00FC0313"/>
    <w:rPr>
      <w:rFonts w:eastAsia="Times New Roman" w:cs="Times New Roman"/>
      <w:spacing w:val="10"/>
      <w:sz w:val="28"/>
      <w:szCs w:val="28"/>
    </w:rPr>
  </w:style>
  <w:style w:type="paragraph" w:customStyle="1" w:styleId="ConsPlusNonformat">
    <w:name w:val="ConsPlusNonformat"/>
    <w:rsid w:val="00FC031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4">
    <w:name w:val="footnote text"/>
    <w:basedOn w:val="a"/>
    <w:link w:val="af5"/>
    <w:rsid w:val="00FC0313"/>
    <w:rPr>
      <w:rFonts w:eastAsia="Times New Roman" w:cs="Times New Roman"/>
      <w:sz w:val="20"/>
      <w:szCs w:val="20"/>
    </w:rPr>
  </w:style>
  <w:style w:type="character" w:customStyle="1" w:styleId="af5">
    <w:name w:val="Текст сноски Знак"/>
    <w:basedOn w:val="a0"/>
    <w:link w:val="af4"/>
    <w:rsid w:val="00FC0313"/>
    <w:rPr>
      <w:rFonts w:ascii="Times New Roman" w:eastAsia="Times New Roman" w:hAnsi="Times New Roman" w:cs="Times New Roman"/>
      <w:sz w:val="20"/>
      <w:szCs w:val="20"/>
    </w:rPr>
  </w:style>
  <w:style w:type="character" w:customStyle="1" w:styleId="af6">
    <w:name w:val="Знак Знак"/>
    <w:basedOn w:val="a0"/>
    <w:rsid w:val="00FC0313"/>
    <w:rPr>
      <w:lang w:val="ru-RU" w:eastAsia="ru-RU" w:bidi="ar-SA"/>
    </w:rPr>
  </w:style>
  <w:style w:type="character" w:styleId="af7">
    <w:name w:val="footnote reference"/>
    <w:basedOn w:val="a0"/>
    <w:rsid w:val="00FC0313"/>
    <w:rPr>
      <w:vertAlign w:val="superscript"/>
    </w:rPr>
  </w:style>
  <w:style w:type="character" w:customStyle="1" w:styleId="af8">
    <w:name w:val="Гипертекстовая ссылка"/>
    <w:basedOn w:val="a0"/>
    <w:rsid w:val="00FC0313"/>
    <w:rPr>
      <w:b/>
      <w:bCs/>
      <w:color w:val="008000"/>
      <w:sz w:val="20"/>
      <w:szCs w:val="20"/>
      <w:u w:val="single"/>
    </w:rPr>
  </w:style>
  <w:style w:type="paragraph" w:styleId="af9">
    <w:name w:val="Plain Text"/>
    <w:basedOn w:val="a"/>
    <w:link w:val="afa"/>
    <w:rsid w:val="00FC0313"/>
    <w:rPr>
      <w:rFonts w:ascii="Courier New" w:eastAsia="Times New Roman" w:hAnsi="Courier New" w:cs="Times New Roman"/>
      <w:sz w:val="20"/>
      <w:szCs w:val="20"/>
    </w:rPr>
  </w:style>
  <w:style w:type="character" w:customStyle="1" w:styleId="afa">
    <w:name w:val="Текст Знак"/>
    <w:basedOn w:val="a0"/>
    <w:link w:val="af9"/>
    <w:rsid w:val="00FC0313"/>
    <w:rPr>
      <w:rFonts w:ascii="Courier New" w:eastAsia="Times New Roman" w:hAnsi="Courier New" w:cs="Times New Roman"/>
      <w:sz w:val="20"/>
      <w:szCs w:val="20"/>
    </w:rPr>
  </w:style>
  <w:style w:type="paragraph" w:styleId="15">
    <w:name w:val="toc 1"/>
    <w:basedOn w:val="a"/>
    <w:next w:val="a"/>
    <w:autoRedefine/>
    <w:uiPriority w:val="39"/>
    <w:rsid w:val="00FC0313"/>
    <w:pPr>
      <w:spacing w:before="120" w:after="120"/>
    </w:pPr>
    <w:rPr>
      <w:rFonts w:eastAsia="Times New Roman" w:cs="Times New Roman"/>
      <w:b/>
      <w:bCs/>
      <w:caps/>
      <w:sz w:val="20"/>
      <w:szCs w:val="20"/>
    </w:rPr>
  </w:style>
  <w:style w:type="paragraph" w:customStyle="1" w:styleId="ConsPlusCell">
    <w:name w:val="ConsPlu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C0313"/>
    <w:pPr>
      <w:autoSpaceDE w:val="0"/>
      <w:autoSpaceDN w:val="0"/>
      <w:adjustRightInd w:val="0"/>
      <w:spacing w:after="0" w:line="240" w:lineRule="auto"/>
    </w:pPr>
    <w:rPr>
      <w:rFonts w:ascii="Arial" w:eastAsia="Times New Roman" w:hAnsi="Arial" w:cs="Arial"/>
      <w:b/>
      <w:bCs/>
    </w:rPr>
  </w:style>
  <w:style w:type="paragraph" w:customStyle="1" w:styleId="afb">
    <w:name w:val="Стиль"/>
    <w:rsid w:val="00FC03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5">
    <w:name w:val="Body Text 2"/>
    <w:basedOn w:val="a"/>
    <w:link w:val="26"/>
    <w:rsid w:val="00FC0313"/>
    <w:pPr>
      <w:spacing w:after="120" w:line="480" w:lineRule="auto"/>
    </w:pPr>
    <w:rPr>
      <w:rFonts w:eastAsia="Times New Roman" w:cs="Times New Roman"/>
      <w:szCs w:val="24"/>
    </w:rPr>
  </w:style>
  <w:style w:type="character" w:customStyle="1" w:styleId="26">
    <w:name w:val="Основной текст 2 Знак"/>
    <w:basedOn w:val="a0"/>
    <w:link w:val="25"/>
    <w:rsid w:val="00FC0313"/>
    <w:rPr>
      <w:rFonts w:ascii="Times New Roman" w:eastAsia="Times New Roman" w:hAnsi="Times New Roman" w:cs="Times New Roman"/>
      <w:sz w:val="24"/>
      <w:szCs w:val="24"/>
    </w:rPr>
  </w:style>
  <w:style w:type="paragraph" w:customStyle="1" w:styleId="afc">
    <w:name w:val="Îáû÷íûé"/>
    <w:rsid w:val="00FC0313"/>
    <w:pPr>
      <w:widowControl w:val="0"/>
      <w:spacing w:after="0" w:line="240" w:lineRule="auto"/>
    </w:pPr>
    <w:rPr>
      <w:rFonts w:ascii="TimesET" w:eastAsia="Times New Roman" w:hAnsi="TimesET" w:cs="Times New Roman"/>
      <w:sz w:val="20"/>
      <w:szCs w:val="20"/>
    </w:rPr>
  </w:style>
  <w:style w:type="character" w:customStyle="1" w:styleId="5">
    <w:name w:val="Знак Знак5"/>
    <w:basedOn w:val="a0"/>
    <w:rsid w:val="00FC0313"/>
    <w:rPr>
      <w:rFonts w:ascii="Arial" w:hAnsi="Arial" w:cs="Arial"/>
      <w:b/>
      <w:bCs/>
      <w:kern w:val="32"/>
      <w:sz w:val="32"/>
      <w:szCs w:val="32"/>
      <w:lang w:val="ru-RU" w:eastAsia="ru-RU" w:bidi="ar-SA"/>
    </w:rPr>
  </w:style>
  <w:style w:type="paragraph" w:customStyle="1" w:styleId="ConsCell">
    <w:name w:val="ConsCell"/>
    <w:rsid w:val="00FC031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d">
    <w:name w:val="Заголовок статьи"/>
    <w:basedOn w:val="a"/>
    <w:next w:val="a"/>
    <w:rsid w:val="00FC0313"/>
    <w:pPr>
      <w:widowControl w:val="0"/>
      <w:autoSpaceDE w:val="0"/>
      <w:autoSpaceDN w:val="0"/>
      <w:adjustRightInd w:val="0"/>
      <w:ind w:left="1612" w:hanging="892"/>
    </w:pPr>
    <w:rPr>
      <w:rFonts w:ascii="Arial" w:eastAsia="Times New Roman" w:hAnsi="Arial" w:cs="Arial"/>
      <w:sz w:val="26"/>
      <w:szCs w:val="26"/>
    </w:rPr>
  </w:style>
  <w:style w:type="paragraph" w:customStyle="1" w:styleId="afe">
    <w:name w:val="Комментарий"/>
    <w:basedOn w:val="a"/>
    <w:next w:val="a"/>
    <w:rsid w:val="00FC0313"/>
    <w:pPr>
      <w:widowControl w:val="0"/>
      <w:autoSpaceDE w:val="0"/>
      <w:autoSpaceDN w:val="0"/>
      <w:adjustRightInd w:val="0"/>
      <w:ind w:left="170"/>
    </w:pPr>
    <w:rPr>
      <w:rFonts w:ascii="Arial" w:eastAsia="Times New Roman" w:hAnsi="Arial" w:cs="Arial"/>
      <w:i/>
      <w:iCs/>
      <w:color w:val="800080"/>
      <w:sz w:val="26"/>
      <w:szCs w:val="26"/>
    </w:rPr>
  </w:style>
  <w:style w:type="paragraph" w:customStyle="1" w:styleId="aff">
    <w:name w:val="Таблицы (моноширинный)"/>
    <w:basedOn w:val="a"/>
    <w:next w:val="a"/>
    <w:rsid w:val="00FC0313"/>
    <w:pPr>
      <w:widowControl w:val="0"/>
      <w:autoSpaceDE w:val="0"/>
      <w:autoSpaceDN w:val="0"/>
      <w:adjustRightInd w:val="0"/>
    </w:pPr>
    <w:rPr>
      <w:rFonts w:ascii="Courier New" w:eastAsia="Times New Roman" w:hAnsi="Courier New" w:cs="Courier New"/>
      <w:sz w:val="26"/>
      <w:szCs w:val="26"/>
    </w:rPr>
  </w:style>
  <w:style w:type="paragraph" w:styleId="aff0">
    <w:name w:val="Document Map"/>
    <w:basedOn w:val="a"/>
    <w:link w:val="aff1"/>
    <w:rsid w:val="00FC0313"/>
    <w:pPr>
      <w:shd w:val="clear" w:color="auto" w:fill="000080"/>
    </w:pPr>
    <w:rPr>
      <w:rFonts w:ascii="Tahoma" w:eastAsia="Times New Roman" w:hAnsi="Tahoma" w:cs="Tahoma"/>
      <w:sz w:val="20"/>
      <w:szCs w:val="20"/>
    </w:rPr>
  </w:style>
  <w:style w:type="character" w:customStyle="1" w:styleId="aff1">
    <w:name w:val="Схема документа Знак"/>
    <w:basedOn w:val="a0"/>
    <w:link w:val="aff0"/>
    <w:rsid w:val="00FC0313"/>
    <w:rPr>
      <w:rFonts w:ascii="Tahoma" w:eastAsia="Times New Roman" w:hAnsi="Tahoma" w:cs="Tahoma"/>
      <w:sz w:val="20"/>
      <w:szCs w:val="20"/>
      <w:shd w:val="clear" w:color="auto" w:fill="000080"/>
    </w:rPr>
  </w:style>
  <w:style w:type="paragraph" w:styleId="aff2">
    <w:name w:val="endnote text"/>
    <w:basedOn w:val="a"/>
    <w:link w:val="aff3"/>
    <w:rsid w:val="00FC0313"/>
    <w:rPr>
      <w:rFonts w:eastAsia="Times New Roman" w:cs="Times New Roman"/>
      <w:sz w:val="20"/>
      <w:szCs w:val="20"/>
    </w:rPr>
  </w:style>
  <w:style w:type="character" w:customStyle="1" w:styleId="aff3">
    <w:name w:val="Текст концевой сноски Знак"/>
    <w:basedOn w:val="a0"/>
    <w:link w:val="aff2"/>
    <w:rsid w:val="00FC0313"/>
    <w:rPr>
      <w:rFonts w:ascii="Times New Roman" w:eastAsia="Times New Roman" w:hAnsi="Times New Roman" w:cs="Times New Roman"/>
      <w:sz w:val="20"/>
      <w:szCs w:val="20"/>
    </w:rPr>
  </w:style>
  <w:style w:type="character" w:styleId="aff4">
    <w:name w:val="endnote reference"/>
    <w:basedOn w:val="a0"/>
    <w:rsid w:val="00FC0313"/>
    <w:rPr>
      <w:vertAlign w:val="superscript"/>
    </w:rPr>
  </w:style>
  <w:style w:type="paragraph" w:styleId="HTML">
    <w:name w:val="HTML Preformatted"/>
    <w:basedOn w:val="a"/>
    <w:link w:val="HTML0"/>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FC0313"/>
    <w:rPr>
      <w:rFonts w:ascii="Courier New" w:eastAsia="Times New Roman" w:hAnsi="Courier New" w:cs="Courier New"/>
      <w:sz w:val="20"/>
      <w:szCs w:val="20"/>
    </w:rPr>
  </w:style>
  <w:style w:type="paragraph" w:customStyle="1" w:styleId="16">
    <w:name w:val="Знак1 Знак Знак Знак"/>
    <w:basedOn w:val="a"/>
    <w:rsid w:val="00FC0313"/>
    <w:pPr>
      <w:spacing w:after="60"/>
    </w:pPr>
    <w:rPr>
      <w:rFonts w:ascii="Arial" w:eastAsia="Times New Roman" w:hAnsi="Arial" w:cs="Arial"/>
      <w:bCs/>
      <w:szCs w:val="24"/>
    </w:rPr>
  </w:style>
  <w:style w:type="paragraph" w:styleId="33">
    <w:name w:val="Body Text 3"/>
    <w:basedOn w:val="a"/>
    <w:link w:val="34"/>
    <w:rsid w:val="00FC0313"/>
    <w:pPr>
      <w:spacing w:after="120"/>
    </w:pPr>
    <w:rPr>
      <w:rFonts w:eastAsia="Times New Roman" w:cs="Times New Roman"/>
      <w:sz w:val="16"/>
      <w:szCs w:val="16"/>
    </w:rPr>
  </w:style>
  <w:style w:type="character" w:customStyle="1" w:styleId="34">
    <w:name w:val="Основной текст 3 Знак"/>
    <w:basedOn w:val="a0"/>
    <w:link w:val="33"/>
    <w:rsid w:val="00FC0313"/>
    <w:rPr>
      <w:rFonts w:ascii="Times New Roman" w:eastAsia="Times New Roman" w:hAnsi="Times New Roman" w:cs="Times New Roman"/>
      <w:sz w:val="16"/>
      <w:szCs w:val="16"/>
    </w:rPr>
  </w:style>
  <w:style w:type="paragraph" w:customStyle="1" w:styleId="consplustitle0">
    <w:name w:val="consplustitle"/>
    <w:basedOn w:val="a"/>
    <w:rsid w:val="00FC0313"/>
    <w:rPr>
      <w:rFonts w:eastAsia="Times New Roman" w:cs="Times New Roman"/>
      <w:szCs w:val="24"/>
    </w:rPr>
  </w:style>
  <w:style w:type="paragraph" w:customStyle="1" w:styleId="210">
    <w:name w:val="Основной текст 21"/>
    <w:basedOn w:val="a"/>
    <w:uiPriority w:val="99"/>
    <w:rsid w:val="00FC0313"/>
    <w:pPr>
      <w:jc w:val="center"/>
    </w:pPr>
    <w:rPr>
      <w:rFonts w:eastAsia="Times New Roman" w:cs="Times New Roman"/>
      <w:sz w:val="28"/>
      <w:szCs w:val="20"/>
    </w:rPr>
  </w:style>
  <w:style w:type="paragraph" w:customStyle="1" w:styleId="S">
    <w:name w:val="S_Обычный"/>
    <w:basedOn w:val="a"/>
    <w:link w:val="S0"/>
    <w:uiPriority w:val="99"/>
    <w:rsid w:val="00FC0313"/>
    <w:pPr>
      <w:spacing w:line="360" w:lineRule="auto"/>
    </w:pPr>
    <w:rPr>
      <w:rFonts w:eastAsia="Times New Roman" w:cs="Times New Roman"/>
      <w:szCs w:val="24"/>
    </w:rPr>
  </w:style>
  <w:style w:type="character" w:customStyle="1" w:styleId="S0">
    <w:name w:val="S_Обычный Знак"/>
    <w:basedOn w:val="a0"/>
    <w:link w:val="S"/>
    <w:uiPriority w:val="99"/>
    <w:locked/>
    <w:rsid w:val="00FC0313"/>
    <w:rPr>
      <w:rFonts w:ascii="Times New Roman" w:eastAsia="Times New Roman" w:hAnsi="Times New Roman" w:cs="Times New Roman"/>
      <w:sz w:val="24"/>
      <w:szCs w:val="24"/>
    </w:rPr>
  </w:style>
  <w:style w:type="paragraph" w:customStyle="1" w:styleId="S1">
    <w:name w:val="S_Титульный"/>
    <w:basedOn w:val="a"/>
    <w:uiPriority w:val="99"/>
    <w:rsid w:val="00FC0313"/>
    <w:pPr>
      <w:spacing w:line="360" w:lineRule="auto"/>
      <w:ind w:left="3060"/>
      <w:jc w:val="right"/>
    </w:pPr>
    <w:rPr>
      <w:rFonts w:eastAsia="Times New Roman" w:cs="Times New Roman"/>
      <w:b/>
      <w:caps/>
      <w:szCs w:val="24"/>
    </w:rPr>
  </w:style>
  <w:style w:type="paragraph" w:customStyle="1" w:styleId="Iniiaiieoaenonionooiii2">
    <w:name w:val="Iniiaiie oaeno n ionooiii 2"/>
    <w:basedOn w:val="Iauiue"/>
    <w:rsid w:val="00FC0313"/>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FC0313"/>
    <w:pPr>
      <w:keepLines/>
      <w:suppressAutoHyphens w:val="0"/>
      <w:ind w:left="709" w:hanging="284"/>
      <w:jc w:val="both"/>
    </w:pPr>
    <w:rPr>
      <w:rFonts w:ascii="Peterburg" w:eastAsia="Times New Roman" w:hAnsi="Peterburg"/>
      <w:sz w:val="24"/>
      <w:lang w:eastAsia="ru-RU"/>
    </w:rPr>
  </w:style>
  <w:style w:type="paragraph" w:styleId="aff5">
    <w:name w:val="Balloon Text"/>
    <w:basedOn w:val="a"/>
    <w:link w:val="aff6"/>
    <w:uiPriority w:val="99"/>
    <w:semiHidden/>
    <w:unhideWhenUsed/>
    <w:rsid w:val="00FC0313"/>
    <w:rPr>
      <w:rFonts w:ascii="Tahoma" w:hAnsi="Tahoma" w:cs="Tahoma"/>
      <w:sz w:val="16"/>
      <w:szCs w:val="16"/>
    </w:rPr>
  </w:style>
  <w:style w:type="character" w:customStyle="1" w:styleId="aff6">
    <w:name w:val="Текст выноски Знак"/>
    <w:basedOn w:val="a0"/>
    <w:link w:val="aff5"/>
    <w:uiPriority w:val="99"/>
    <w:semiHidden/>
    <w:rsid w:val="00FC0313"/>
    <w:rPr>
      <w:rFonts w:ascii="Tahoma" w:hAnsi="Tahoma" w:cs="Tahoma"/>
      <w:sz w:val="16"/>
      <w:szCs w:val="16"/>
    </w:rPr>
  </w:style>
  <w:style w:type="paragraph" w:styleId="aff7">
    <w:name w:val="TOC Heading"/>
    <w:basedOn w:val="10"/>
    <w:next w:val="a"/>
    <w:uiPriority w:val="39"/>
    <w:unhideWhenUsed/>
    <w:qFormat/>
    <w:rsid w:val="00B049E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5">
    <w:name w:val="toc 3"/>
    <w:basedOn w:val="a"/>
    <w:next w:val="a"/>
    <w:autoRedefine/>
    <w:uiPriority w:val="39"/>
    <w:unhideWhenUsed/>
    <w:rsid w:val="00150274"/>
    <w:pPr>
      <w:tabs>
        <w:tab w:val="right" w:leader="dot" w:pos="9628"/>
      </w:tabs>
      <w:ind w:firstLine="0"/>
    </w:pPr>
  </w:style>
  <w:style w:type="paragraph" w:styleId="27">
    <w:name w:val="toc 2"/>
    <w:basedOn w:val="a"/>
    <w:next w:val="a"/>
    <w:autoRedefine/>
    <w:uiPriority w:val="39"/>
    <w:unhideWhenUsed/>
    <w:rsid w:val="00B049E6"/>
    <w:pPr>
      <w:spacing w:after="100"/>
      <w:ind w:left="220"/>
    </w:pPr>
  </w:style>
  <w:style w:type="paragraph" w:styleId="41">
    <w:name w:val="toc 4"/>
    <w:basedOn w:val="a"/>
    <w:next w:val="a"/>
    <w:autoRedefine/>
    <w:uiPriority w:val="39"/>
    <w:unhideWhenUsed/>
    <w:rsid w:val="00B049E6"/>
    <w:pPr>
      <w:spacing w:after="100"/>
      <w:ind w:left="660"/>
    </w:pPr>
  </w:style>
  <w:style w:type="paragraph" w:styleId="50">
    <w:name w:val="toc 5"/>
    <w:basedOn w:val="a"/>
    <w:next w:val="a"/>
    <w:autoRedefine/>
    <w:uiPriority w:val="39"/>
    <w:unhideWhenUsed/>
    <w:rsid w:val="00B049E6"/>
    <w:pPr>
      <w:spacing w:after="100"/>
      <w:ind w:left="880"/>
    </w:pPr>
  </w:style>
  <w:style w:type="paragraph" w:styleId="6">
    <w:name w:val="toc 6"/>
    <w:basedOn w:val="a"/>
    <w:next w:val="a"/>
    <w:autoRedefine/>
    <w:uiPriority w:val="39"/>
    <w:unhideWhenUsed/>
    <w:rsid w:val="00B049E6"/>
    <w:pPr>
      <w:spacing w:after="100"/>
      <w:ind w:left="1100"/>
    </w:pPr>
  </w:style>
  <w:style w:type="paragraph" w:styleId="71">
    <w:name w:val="toc 7"/>
    <w:basedOn w:val="a"/>
    <w:next w:val="a"/>
    <w:autoRedefine/>
    <w:uiPriority w:val="39"/>
    <w:unhideWhenUsed/>
    <w:rsid w:val="00B049E6"/>
    <w:pPr>
      <w:spacing w:after="100"/>
      <w:ind w:left="1320"/>
    </w:pPr>
  </w:style>
  <w:style w:type="paragraph" w:styleId="8">
    <w:name w:val="toc 8"/>
    <w:basedOn w:val="a"/>
    <w:next w:val="a"/>
    <w:autoRedefine/>
    <w:uiPriority w:val="39"/>
    <w:unhideWhenUsed/>
    <w:rsid w:val="00B049E6"/>
    <w:pPr>
      <w:spacing w:after="100"/>
      <w:ind w:left="1540"/>
    </w:pPr>
  </w:style>
  <w:style w:type="paragraph" w:styleId="9">
    <w:name w:val="toc 9"/>
    <w:basedOn w:val="a"/>
    <w:next w:val="a"/>
    <w:autoRedefine/>
    <w:uiPriority w:val="39"/>
    <w:unhideWhenUsed/>
    <w:rsid w:val="00B049E6"/>
    <w:pPr>
      <w:spacing w:after="100"/>
      <w:ind w:left="1760"/>
    </w:pPr>
  </w:style>
  <w:style w:type="paragraph" w:customStyle="1" w:styleId="aff8">
    <w:name w:val="Содержимое врезки"/>
    <w:basedOn w:val="a"/>
    <w:qFormat/>
    <w:rsid w:val="008C173B"/>
    <w:rPr>
      <w:color w:val="00000A"/>
    </w:rPr>
  </w:style>
  <w:style w:type="character" w:customStyle="1" w:styleId="-1">
    <w:name w:val="Интернет-ссылка"/>
    <w:basedOn w:val="a0"/>
    <w:uiPriority w:val="99"/>
    <w:rsid w:val="00524F0F"/>
    <w:rPr>
      <w:color w:val="0000FF"/>
      <w:u w:val="single"/>
    </w:rPr>
  </w:style>
  <w:style w:type="character" w:customStyle="1" w:styleId="blk">
    <w:name w:val="blk"/>
    <w:basedOn w:val="a0"/>
    <w:qFormat/>
    <w:rsid w:val="007C543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3913B35F3C4EEFCD85988B71DD27AD2616B7FB3A797B7CA1CE5EE12D997CB8A946C6B9BADA420B0Es2L" TargetMode="External"/><Relationship Id="rId13"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8" Type="http://schemas.openxmlformats.org/officeDocument/2006/relationships/hyperlink" Target="consultantplus://offline/ref=FA475B4AA791D6562FFF1F40EE51E752A396775C1A8E8F6E050B9C59F0D699479A3958E3EB74C227gFY0G" TargetMode="External"/><Relationship Id="rId26" Type="http://schemas.openxmlformats.org/officeDocument/2006/relationships/hyperlink" Target="file:///C:\Users\User\Documents\&#1056;&#1077;&#1075;&#1083;&#1072;&#1084;&#1077;&#1085;&#1090;&#1099;%2011.11\&#1056;&#1077;&#1075;&#1083;&#1072;&#1084;&#1077;&#1085;&#1090;&#1099;%20&#1086;&#1076;.docx" TargetMode="External"/><Relationship Id="rId3" Type="http://schemas.openxmlformats.org/officeDocument/2006/relationships/styles" Target="styles.xml"/><Relationship Id="rId21" Type="http://schemas.openxmlformats.org/officeDocument/2006/relationships/hyperlink" Target="consultantplus://offline/ref=05739B8DE1268ADA6162A71C463B067C4BDAF818B26117CDDA9A21DB6F49FDC29FE14159C0A28FBC56W0P" TargetMode="External"/><Relationship Id="rId7" Type="http://schemas.openxmlformats.org/officeDocument/2006/relationships/endnotes" Target="endnotes.xml"/><Relationship Id="rId12"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7" Type="http://schemas.openxmlformats.org/officeDocument/2006/relationships/hyperlink" Target="consultantplus://offline/ref=29D7A54F258D92E60742A58EB8E2090286954FF404E303C17B3F6AL5rBO" TargetMode="External"/><Relationship Id="rId25" Type="http://schemas.openxmlformats.org/officeDocument/2006/relationships/hyperlink" Target="file:///C:\Users\User\Documents\&#1056;&#1077;&#1075;&#1083;&#1072;&#1084;&#1077;&#1085;&#1090;&#1099;%2011.11\&#1056;&#1077;&#1075;&#1083;&#1072;&#1084;&#1077;&#1085;&#1090;&#1099;%20&#1086;&#1076;.docx" TargetMode="External"/><Relationship Id="rId2" Type="http://schemas.openxmlformats.org/officeDocument/2006/relationships/numbering" Target="numbering.xml"/><Relationship Id="rId16" Type="http://schemas.openxmlformats.org/officeDocument/2006/relationships/hyperlink" Target="consultantplus://offline/ref=0375DCBB19373BC422F26D97FF223B54ACC6F78B4D63E78E1C042A37A1934FE1C2C4F5BAC191BF4DCDEBN" TargetMode="External"/><Relationship Id="rId20" Type="http://schemas.openxmlformats.org/officeDocument/2006/relationships/hyperlink" Target="consultantplus://offline/ref=40A3F53576B7CCD3B7BB1C522BA65D45C0DD5EAE36CC549265928ED1A8ZDuDH"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ABAA0D7F76C0B4BB945ADB4B3C6A180636BCB2E4B6998E0A3E5EC4CCn0G8G" TargetMode="External"/><Relationship Id="rId24" Type="http://schemas.openxmlformats.org/officeDocument/2006/relationships/hyperlink" Target="https://docviewer.yandex.ru/r.xml?sk=cdf78a709b46684eda888f04eced566d&amp;url=http%3A%2F%2Fbase.garant.ru%2F70736874%2F"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3B3F2206436A491C7249EEE5E9EA3B90E244DFA6135BB3F50522C39CD8EBE0EF2A4514A4A85B3435gCa5N" TargetMode="External"/><Relationship Id="rId23" Type="http://schemas.openxmlformats.org/officeDocument/2006/relationships/hyperlink" Target="consultantplus://offline/ref=D99962332398DCFD73A9A66DBE2A7F7E5F457DD429B9E02BF5B3BDEDFE1850E09E7B5653QA2DN" TargetMode="External"/><Relationship Id="rId28" Type="http://schemas.openxmlformats.org/officeDocument/2006/relationships/footer" Target="footer2.xml"/><Relationship Id="rId10" Type="http://schemas.openxmlformats.org/officeDocument/2006/relationships/hyperlink" Target="consultantplus://offline/ref=939F4D274B4156808F59C7FB5F7023682FFF9A6221FC668C4ADC8C48yCK" TargetMode="External"/><Relationship Id="rId19" Type="http://schemas.openxmlformats.org/officeDocument/2006/relationships/hyperlink" Target="consultantplus://offline/ref=FA475B4AA791D6562FFF1F40EE51E752A390745912898F6E050B9C59F0D699479A3958E3EB74C325gFY3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814B65E4DAE11D03607BDED2DFDCEDD8985DD456769EC3A75100388365C6C6AE1EA739406DD5187Q3tDL" TargetMode="External"/><Relationship Id="rId14"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2" Type="http://schemas.openxmlformats.org/officeDocument/2006/relationships/hyperlink" Target="consultantplus://offline/ref=EA90B51517C3E26B5B34E53AE2BEE5AC2ECBA73608C3B46E8D0137027Cr6hEQ"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425FB-9056-4825-878E-5849551E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24411</Words>
  <Characters>139147</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Колокольцева</cp:lastModifiedBy>
  <cp:revision>5</cp:revision>
  <cp:lastPrinted>2016-02-09T09:05:00Z</cp:lastPrinted>
  <dcterms:created xsi:type="dcterms:W3CDTF">2016-02-02T12:47:00Z</dcterms:created>
  <dcterms:modified xsi:type="dcterms:W3CDTF">2016-02-09T09:15:00Z</dcterms:modified>
</cp:coreProperties>
</file>